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F991AA" w14:textId="4CC02AB4" w:rsidR="007166CE" w:rsidRDefault="004B7ECE" w:rsidP="00693260">
      <w:pPr>
        <w:pStyle w:val="berschrift1"/>
        <w:rPr>
          <w:b w:val="0"/>
          <w:bCs w:val="0"/>
          <w:sz w:val="32"/>
          <w:szCs w:val="32"/>
        </w:rPr>
      </w:pPr>
      <w:r>
        <w:rPr>
          <w:b w:val="0"/>
          <w:bCs w:val="0"/>
          <w:noProof/>
          <w:sz w:val="32"/>
          <w:szCs w:val="32"/>
        </w:rPr>
        <w:drawing>
          <wp:inline distT="0" distB="0" distL="0" distR="0" wp14:anchorId="03330EB7" wp14:editId="6408304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A55ECAB" w14:textId="77777777" w:rsidR="007166CE" w:rsidRDefault="007166CE" w:rsidP="007166CE">
      <w:pPr>
        <w:pStyle w:val="berschrift1"/>
      </w:pPr>
      <w:r>
        <w:br w:type="page"/>
      </w:r>
      <w:r>
        <w:lastRenderedPageBreak/>
        <w:t>Vorwort</w:t>
      </w:r>
    </w:p>
    <w:p w14:paraId="0D6521A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BC8F315" w14:textId="77777777" w:rsidR="007E1779" w:rsidRDefault="008D7463" w:rsidP="007166CE">
      <w:r>
        <w:t xml:space="preserve">Dieses Jahr hat uns allen eine Menge abverlangt – doch Gott hat uns hindurchgetragen. </w:t>
      </w:r>
    </w:p>
    <w:p w14:paraId="672270A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F48929B" w14:textId="77777777" w:rsidR="007E1779" w:rsidRDefault="007E1779" w:rsidP="007166CE">
      <w:r>
        <w:t>Vielleicht hat aber auch der eine oder die andere Lust, mitzumachen und neue Bücher zu erstellen – sprecht mich einfach an.</w:t>
      </w:r>
    </w:p>
    <w:p w14:paraId="0E2D1948" w14:textId="77777777" w:rsidR="007166CE" w:rsidRDefault="007166CE" w:rsidP="007166CE">
      <w:r>
        <w:t>Euch allen wünsche ich Gottes reichen Segen und dass Ihr für Euch interessante Texte hier findet. Für Anregungen bin ich immer dankbar.</w:t>
      </w:r>
    </w:p>
    <w:p w14:paraId="732F91E1" w14:textId="77777777" w:rsidR="007166CE" w:rsidRDefault="007166CE" w:rsidP="007166CE">
      <w:r>
        <w:t>Gruß &amp; Segen,</w:t>
      </w:r>
    </w:p>
    <w:p w14:paraId="02FC63D2" w14:textId="77777777" w:rsidR="007166CE" w:rsidRDefault="007166CE" w:rsidP="007166CE">
      <w:r>
        <w:t>Andreas</w:t>
      </w:r>
    </w:p>
    <w:p w14:paraId="278E252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ACC0CF2" w14:textId="77777777" w:rsidR="00693260" w:rsidRDefault="00693260" w:rsidP="00693260">
      <w:pPr>
        <w:pStyle w:val="berschrift1"/>
        <w:rPr>
          <w:sz w:val="48"/>
        </w:rPr>
      </w:pPr>
      <w:proofErr w:type="spellStart"/>
      <w:r>
        <w:t>Xenus</w:t>
      </w:r>
      <w:proofErr w:type="spellEnd"/>
      <w:r>
        <w:t xml:space="preserve">, Georg - Prob: Ob die Papisten die Bilder </w:t>
      </w:r>
      <w:proofErr w:type="spellStart"/>
      <w:r>
        <w:t>anruffen</w:t>
      </w:r>
      <w:proofErr w:type="spellEnd"/>
      <w:r>
        <w:t xml:space="preserve"> / und derwegen auch </w:t>
      </w:r>
      <w:proofErr w:type="spellStart"/>
      <w:r>
        <w:t>billich</w:t>
      </w:r>
      <w:proofErr w:type="spellEnd"/>
      <w:r>
        <w:t xml:space="preserve"> Götzendiener mögen </w:t>
      </w:r>
      <w:proofErr w:type="spellStart"/>
      <w:r>
        <w:t>genandt</w:t>
      </w:r>
      <w:proofErr w:type="spellEnd"/>
      <w:r>
        <w:t xml:space="preserve"> werden.</w:t>
      </w:r>
    </w:p>
    <w:p w14:paraId="3119A151" w14:textId="77777777" w:rsidR="00693260" w:rsidRDefault="00693260" w:rsidP="00693260">
      <w:pPr>
        <w:pStyle w:val="StandardWeb"/>
      </w:pPr>
      <w:r>
        <w:rPr>
          <w:rStyle w:val="Fett"/>
          <w:rFonts w:eastAsiaTheme="majorEastAsia"/>
        </w:rPr>
        <w:t xml:space="preserve">Durch Georgium </w:t>
      </w:r>
      <w:proofErr w:type="spellStart"/>
      <w:r>
        <w:rPr>
          <w:rStyle w:val="Fett"/>
          <w:rFonts w:eastAsiaTheme="majorEastAsia"/>
        </w:rPr>
        <w:t>Xenum</w:t>
      </w:r>
      <w:proofErr w:type="spellEnd"/>
      <w:r>
        <w:rPr>
          <w:rStyle w:val="Fett"/>
          <w:rFonts w:eastAsiaTheme="majorEastAsia"/>
        </w:rPr>
        <w:t xml:space="preserve"> /</w:t>
      </w:r>
      <w:proofErr w:type="spellStart"/>
      <w:r>
        <w:rPr>
          <w:rStyle w:val="Fett"/>
          <w:rFonts w:eastAsiaTheme="majorEastAsia"/>
        </w:rPr>
        <w:t>M.g</w:t>
      </w:r>
      <w:proofErr w:type="spellEnd"/>
      <w:r>
        <w:rPr>
          <w:rStyle w:val="Fett"/>
          <w:rFonts w:eastAsiaTheme="majorEastAsia"/>
        </w:rPr>
        <w:t>.</w:t>
      </w:r>
      <w:r>
        <w:t xml:space="preserve"> </w:t>
      </w:r>
    </w:p>
    <w:p w14:paraId="3F4E6E94" w14:textId="77777777" w:rsidR="00693260" w:rsidRDefault="00693260" w:rsidP="00693260">
      <w:pPr>
        <w:pStyle w:val="StandardWeb"/>
      </w:pPr>
      <w:r>
        <w:t xml:space="preserve">Levit. 25. </w:t>
      </w:r>
    </w:p>
    <w:p w14:paraId="3EF4E88D" w14:textId="77777777" w:rsidR="00693260" w:rsidRDefault="00693260" w:rsidP="00693260">
      <w:pPr>
        <w:pStyle w:val="StandardWeb"/>
      </w:pPr>
      <w:proofErr w:type="spellStart"/>
      <w:r>
        <w:rPr>
          <w:rStyle w:val="Fett"/>
          <w:rFonts w:eastAsiaTheme="majorEastAsia"/>
        </w:rPr>
        <w:t>Ir</w:t>
      </w:r>
      <w:proofErr w:type="spellEnd"/>
      <w:r>
        <w:rPr>
          <w:rStyle w:val="Fett"/>
          <w:rFonts w:eastAsiaTheme="majorEastAsia"/>
        </w:rPr>
        <w:t xml:space="preserve"> </w:t>
      </w:r>
      <w:proofErr w:type="spellStart"/>
      <w:r>
        <w:rPr>
          <w:rStyle w:val="Fett"/>
          <w:rFonts w:eastAsiaTheme="majorEastAsia"/>
        </w:rPr>
        <w:t>solt</w:t>
      </w:r>
      <w:proofErr w:type="spellEnd"/>
      <w:r>
        <w:rPr>
          <w:rStyle w:val="Fett"/>
          <w:rFonts w:eastAsiaTheme="majorEastAsia"/>
        </w:rPr>
        <w:t xml:space="preserve"> Euch keinen Götzen machen / noch Bild / und </w:t>
      </w:r>
      <w:proofErr w:type="spellStart"/>
      <w:r>
        <w:rPr>
          <w:rStyle w:val="Fett"/>
          <w:rFonts w:eastAsiaTheme="majorEastAsia"/>
        </w:rPr>
        <w:t>solt</w:t>
      </w:r>
      <w:proofErr w:type="spellEnd"/>
      <w:r>
        <w:rPr>
          <w:rStyle w:val="Fett"/>
          <w:rFonts w:eastAsiaTheme="majorEastAsia"/>
        </w:rPr>
        <w:t xml:space="preserve"> Euch keine </w:t>
      </w:r>
      <w:proofErr w:type="spellStart"/>
      <w:r>
        <w:rPr>
          <w:rStyle w:val="Fett"/>
          <w:rFonts w:eastAsiaTheme="majorEastAsia"/>
        </w:rPr>
        <w:t>Seulen</w:t>
      </w:r>
      <w:proofErr w:type="spellEnd"/>
      <w:r>
        <w:rPr>
          <w:rStyle w:val="Fett"/>
          <w:rFonts w:eastAsiaTheme="majorEastAsia"/>
        </w:rPr>
        <w:t xml:space="preserve"> </w:t>
      </w:r>
      <w:proofErr w:type="spellStart"/>
      <w:r>
        <w:rPr>
          <w:rStyle w:val="Fett"/>
          <w:rFonts w:eastAsiaTheme="majorEastAsia"/>
        </w:rPr>
        <w:t>auffrichten</w:t>
      </w:r>
      <w:proofErr w:type="spellEnd"/>
      <w:r>
        <w:rPr>
          <w:rStyle w:val="Fett"/>
          <w:rFonts w:eastAsiaTheme="majorEastAsia"/>
        </w:rPr>
        <w:t xml:space="preserve"> / das </w:t>
      </w:r>
      <w:proofErr w:type="spellStart"/>
      <w:r>
        <w:rPr>
          <w:rStyle w:val="Fett"/>
          <w:rFonts w:eastAsiaTheme="majorEastAsia"/>
        </w:rPr>
        <w:t>jr</w:t>
      </w:r>
      <w:proofErr w:type="spellEnd"/>
      <w:r>
        <w:rPr>
          <w:rStyle w:val="Fett"/>
          <w:rFonts w:eastAsiaTheme="majorEastAsia"/>
        </w:rPr>
        <w:t xml:space="preserve"> </w:t>
      </w:r>
      <w:proofErr w:type="spellStart"/>
      <w:r>
        <w:rPr>
          <w:rStyle w:val="Fett"/>
          <w:rFonts w:eastAsiaTheme="majorEastAsia"/>
        </w:rPr>
        <w:t>darvor</w:t>
      </w:r>
      <w:proofErr w:type="spellEnd"/>
      <w:r>
        <w:rPr>
          <w:rStyle w:val="Fett"/>
          <w:rFonts w:eastAsiaTheme="majorEastAsia"/>
        </w:rPr>
        <w:t xml:space="preserve"> </w:t>
      </w:r>
      <w:proofErr w:type="spellStart"/>
      <w:r>
        <w:rPr>
          <w:rStyle w:val="Fett"/>
          <w:rFonts w:eastAsiaTheme="majorEastAsia"/>
        </w:rPr>
        <w:t>anbettet</w:t>
      </w:r>
      <w:proofErr w:type="spellEnd"/>
      <w:r>
        <w:rPr>
          <w:rStyle w:val="Fett"/>
          <w:rFonts w:eastAsiaTheme="majorEastAsia"/>
        </w:rPr>
        <w:t xml:space="preserve"> / denn ich bin der Herr Ewer </w:t>
      </w:r>
      <w:proofErr w:type="spellStart"/>
      <w:r>
        <w:rPr>
          <w:rStyle w:val="Fett"/>
          <w:rFonts w:eastAsiaTheme="majorEastAsia"/>
        </w:rPr>
        <w:t>Got</w:t>
      </w:r>
      <w:proofErr w:type="spellEnd"/>
      <w:r>
        <w:rPr>
          <w:rStyle w:val="Fett"/>
          <w:rFonts w:eastAsiaTheme="majorEastAsia"/>
        </w:rPr>
        <w:t>.</w:t>
      </w:r>
      <w:r>
        <w:t xml:space="preserve"> </w:t>
      </w:r>
    </w:p>
    <w:p w14:paraId="548A3952" w14:textId="77777777" w:rsidR="00693260" w:rsidRDefault="00693260" w:rsidP="00693260">
      <w:pPr>
        <w:pStyle w:val="StandardWeb"/>
      </w:pPr>
      <w:proofErr w:type="spellStart"/>
      <w:r>
        <w:t>Getruckt</w:t>
      </w:r>
      <w:proofErr w:type="spellEnd"/>
      <w:r>
        <w:t xml:space="preserve"> zu </w:t>
      </w:r>
      <w:proofErr w:type="spellStart"/>
      <w:r>
        <w:t>Laugingen</w:t>
      </w:r>
      <w:hyperlink r:id="rId5" w:anchor="fn__1" w:history="1">
        <w:r>
          <w:rPr>
            <w:rStyle w:val="Hyperlink"/>
            <w:vertAlign w:val="superscript"/>
          </w:rPr>
          <w:t>1</w:t>
        </w:r>
        <w:proofErr w:type="spellEnd"/>
        <w:r>
          <w:rPr>
            <w:rStyle w:val="Hyperlink"/>
            <w:vertAlign w:val="superscript"/>
          </w:rPr>
          <w:t>)</w:t>
        </w:r>
      </w:hyperlink>
      <w:r>
        <w:t xml:space="preserve"> / durch Philipp </w:t>
      </w:r>
      <w:proofErr w:type="spellStart"/>
      <w:r>
        <w:t>Ulhart</w:t>
      </w:r>
      <w:proofErr w:type="spellEnd"/>
      <w:r>
        <w:t xml:space="preserve"> </w:t>
      </w:r>
    </w:p>
    <w:p w14:paraId="55C5DF4C" w14:textId="77777777" w:rsidR="00693260" w:rsidRDefault="00693260" w:rsidP="00693260">
      <w:pPr>
        <w:pStyle w:val="StandardWeb"/>
      </w:pPr>
      <w:r>
        <w:t xml:space="preserve">Es befindet sich </w:t>
      </w:r>
      <w:proofErr w:type="spellStart"/>
      <w:r>
        <w:t>zweierley</w:t>
      </w:r>
      <w:proofErr w:type="spellEnd"/>
      <w:r>
        <w:t xml:space="preserve"> gebrauch der </w:t>
      </w:r>
      <w:proofErr w:type="spellStart"/>
      <w:r>
        <w:t>Bildtnussen</w:t>
      </w:r>
      <w:proofErr w:type="spellEnd"/>
      <w:r>
        <w:t xml:space="preserve">. Erstlich </w:t>
      </w:r>
      <w:proofErr w:type="spellStart"/>
      <w:r>
        <w:t>ain</w:t>
      </w:r>
      <w:proofErr w:type="spellEnd"/>
      <w:r>
        <w:t xml:space="preserve"> Historischer / da man durch die Bilder sich </w:t>
      </w:r>
      <w:proofErr w:type="spellStart"/>
      <w:r>
        <w:t>erinneret</w:t>
      </w:r>
      <w:proofErr w:type="spellEnd"/>
      <w:r>
        <w:t xml:space="preserve"> / der abwesenden Personen oder der Historien / so sich zu der zeit haben zugetragen / welche man durch solche </w:t>
      </w:r>
      <w:proofErr w:type="spellStart"/>
      <w:r>
        <w:t>abbildung</w:t>
      </w:r>
      <w:proofErr w:type="spellEnd"/>
      <w:r>
        <w:t xml:space="preserve"> und </w:t>
      </w:r>
      <w:proofErr w:type="spellStart"/>
      <w:r>
        <w:t>gemahl</w:t>
      </w:r>
      <w:proofErr w:type="spellEnd"/>
      <w:r>
        <w:t xml:space="preserve"> wider in frische </w:t>
      </w:r>
      <w:proofErr w:type="spellStart"/>
      <w:r>
        <w:t>gedächtnuß</w:t>
      </w:r>
      <w:proofErr w:type="spellEnd"/>
      <w:r>
        <w:t xml:space="preserve"> bringt. Solche </w:t>
      </w:r>
      <w:proofErr w:type="spellStart"/>
      <w:r>
        <w:t>Bildtnussen</w:t>
      </w:r>
      <w:proofErr w:type="spellEnd"/>
      <w:r>
        <w:t xml:space="preserve"> und gemalte Historien </w:t>
      </w:r>
      <w:proofErr w:type="spellStart"/>
      <w:r>
        <w:t>verwerffen</w:t>
      </w:r>
      <w:proofErr w:type="spellEnd"/>
      <w:r>
        <w:t xml:space="preserve"> die Evangelischen / so der </w:t>
      </w:r>
      <w:proofErr w:type="spellStart"/>
      <w:r>
        <w:t>Augspurgischen</w:t>
      </w:r>
      <w:proofErr w:type="spellEnd"/>
      <w:r>
        <w:t xml:space="preserve"> Confession mit </w:t>
      </w:r>
      <w:proofErr w:type="spellStart"/>
      <w:r>
        <w:t>warheit</w:t>
      </w:r>
      <w:proofErr w:type="spellEnd"/>
      <w:r>
        <w:t xml:space="preserve"> </w:t>
      </w:r>
      <w:proofErr w:type="spellStart"/>
      <w:r>
        <w:t>zugethon</w:t>
      </w:r>
      <w:proofErr w:type="spellEnd"/>
      <w:r>
        <w:t xml:space="preserve"> / ganz und gar nicht / </w:t>
      </w:r>
      <w:proofErr w:type="spellStart"/>
      <w:r>
        <w:t>wa</w:t>
      </w:r>
      <w:proofErr w:type="spellEnd"/>
      <w:r>
        <w:t xml:space="preserve"> </w:t>
      </w:r>
      <w:proofErr w:type="spellStart"/>
      <w:r>
        <w:t>sy</w:t>
      </w:r>
      <w:proofErr w:type="spellEnd"/>
      <w:r>
        <w:t xml:space="preserve"> anderst nicht zu der </w:t>
      </w:r>
      <w:proofErr w:type="spellStart"/>
      <w:r>
        <w:t>Abgötterey</w:t>
      </w:r>
      <w:proofErr w:type="spellEnd"/>
      <w:r>
        <w:t xml:space="preserve"> gebraucht werden. In </w:t>
      </w:r>
      <w:proofErr w:type="spellStart"/>
      <w:r>
        <w:t>bedencken</w:t>
      </w:r>
      <w:proofErr w:type="spellEnd"/>
      <w:r>
        <w:t xml:space="preserve"> / wie Ezechias die </w:t>
      </w:r>
      <w:proofErr w:type="spellStart"/>
      <w:r>
        <w:t>Ehrine</w:t>
      </w:r>
      <w:proofErr w:type="spellEnd"/>
      <w:r>
        <w:t xml:space="preserve"> Schlang zur </w:t>
      </w:r>
      <w:proofErr w:type="spellStart"/>
      <w:r>
        <w:t>gedechtnuß</w:t>
      </w:r>
      <w:proofErr w:type="spellEnd"/>
      <w:r>
        <w:t xml:space="preserve"> als lang behalten hat / biß </w:t>
      </w:r>
      <w:proofErr w:type="spellStart"/>
      <w:r>
        <w:t>sy</w:t>
      </w:r>
      <w:proofErr w:type="spellEnd"/>
      <w:r>
        <w:t xml:space="preserve"> zur </w:t>
      </w:r>
      <w:proofErr w:type="spellStart"/>
      <w:r>
        <w:t>abgötterey</w:t>
      </w:r>
      <w:proofErr w:type="spellEnd"/>
      <w:r>
        <w:t xml:space="preserve"> gerathen </w:t>
      </w:r>
      <w:proofErr w:type="spellStart"/>
      <w:r>
        <w:t>wolt</w:t>
      </w:r>
      <w:proofErr w:type="spellEnd"/>
      <w:r>
        <w:t xml:space="preserve">. Es bezeugt Eusebius / das die </w:t>
      </w:r>
      <w:proofErr w:type="spellStart"/>
      <w:r>
        <w:t>Bildtnussen</w:t>
      </w:r>
      <w:proofErr w:type="spellEnd"/>
      <w:r>
        <w:t xml:space="preserve"> Christi und der Aposteln </w:t>
      </w:r>
      <w:proofErr w:type="spellStart"/>
      <w:r>
        <w:t>seyend</w:t>
      </w:r>
      <w:proofErr w:type="spellEnd"/>
      <w:r>
        <w:t xml:space="preserve"> bey den Christen </w:t>
      </w:r>
      <w:proofErr w:type="spellStart"/>
      <w:r>
        <w:t>auffbehalten</w:t>
      </w:r>
      <w:proofErr w:type="spellEnd"/>
      <w:r>
        <w:t xml:space="preserve"> worden / aber </w:t>
      </w:r>
      <w:proofErr w:type="spellStart"/>
      <w:r>
        <w:t>nitt</w:t>
      </w:r>
      <w:proofErr w:type="spellEnd"/>
      <w:r>
        <w:t xml:space="preserve"> zur Verehrung / sonder </w:t>
      </w:r>
      <w:proofErr w:type="spellStart"/>
      <w:r>
        <w:t>allain</w:t>
      </w:r>
      <w:proofErr w:type="spellEnd"/>
      <w:r>
        <w:t xml:space="preserve"> zur </w:t>
      </w:r>
      <w:proofErr w:type="spellStart"/>
      <w:r>
        <w:t>gedächtnuß</w:t>
      </w:r>
      <w:proofErr w:type="spellEnd"/>
      <w:r>
        <w:t xml:space="preserve">. Wie dann </w:t>
      </w:r>
      <w:proofErr w:type="spellStart"/>
      <w:r>
        <w:t>Arnobius</w:t>
      </w:r>
      <w:proofErr w:type="spellEnd"/>
      <w:r>
        <w:t xml:space="preserve"> und </w:t>
      </w:r>
      <w:proofErr w:type="spellStart"/>
      <w:r>
        <w:t>Cyrillus</w:t>
      </w:r>
      <w:proofErr w:type="spellEnd"/>
      <w:r>
        <w:t xml:space="preserve"> / so nach der Apostel zeit wider die </w:t>
      </w:r>
      <w:proofErr w:type="spellStart"/>
      <w:r>
        <w:t>Haidnische</w:t>
      </w:r>
      <w:proofErr w:type="spellEnd"/>
      <w:r>
        <w:t xml:space="preserve"> </w:t>
      </w:r>
      <w:proofErr w:type="spellStart"/>
      <w:r>
        <w:t>Abgötterey</w:t>
      </w:r>
      <w:proofErr w:type="spellEnd"/>
      <w:r>
        <w:t xml:space="preserve"> ernstlich </w:t>
      </w:r>
      <w:proofErr w:type="spellStart"/>
      <w:r>
        <w:t>geschriben</w:t>
      </w:r>
      <w:proofErr w:type="spellEnd"/>
      <w:r>
        <w:t xml:space="preserve"> / bekennen / das die Christen die </w:t>
      </w:r>
      <w:proofErr w:type="spellStart"/>
      <w:r>
        <w:t>Biltnuß</w:t>
      </w:r>
      <w:proofErr w:type="spellEnd"/>
      <w:r>
        <w:t xml:space="preserve"> des Creutzes Christi haben / aber nit das sie solche verehren / wie sie von den Hayden </w:t>
      </w:r>
      <w:proofErr w:type="spellStart"/>
      <w:r>
        <w:t>bezüchtiget</w:t>
      </w:r>
      <w:proofErr w:type="spellEnd"/>
      <w:r>
        <w:t xml:space="preserve"> wurden. </w:t>
      </w:r>
    </w:p>
    <w:p w14:paraId="23143EA7" w14:textId="77777777" w:rsidR="00693260" w:rsidRDefault="00693260" w:rsidP="00693260">
      <w:pPr>
        <w:pStyle w:val="StandardWeb"/>
      </w:pPr>
      <w:r>
        <w:t xml:space="preserve">Der ander gebrauch ist </w:t>
      </w:r>
      <w:proofErr w:type="spellStart"/>
      <w:r>
        <w:t>ain</w:t>
      </w:r>
      <w:proofErr w:type="spellEnd"/>
      <w:r>
        <w:t xml:space="preserve"> Abgöttischer / da man den </w:t>
      </w:r>
      <w:proofErr w:type="spellStart"/>
      <w:r>
        <w:t>Bildnussen</w:t>
      </w:r>
      <w:proofErr w:type="spellEnd"/>
      <w:r>
        <w:t xml:space="preserve"> ausser Gottes </w:t>
      </w:r>
      <w:proofErr w:type="spellStart"/>
      <w:r>
        <w:t>befelch</w:t>
      </w:r>
      <w:proofErr w:type="spellEnd"/>
      <w:r>
        <w:t xml:space="preserve"> oder </w:t>
      </w:r>
      <w:proofErr w:type="spellStart"/>
      <w:r>
        <w:t>verhaissung</w:t>
      </w:r>
      <w:proofErr w:type="spellEnd"/>
      <w:r>
        <w:t xml:space="preserve"> sonderliche </w:t>
      </w:r>
      <w:proofErr w:type="spellStart"/>
      <w:r>
        <w:t>gaistliche</w:t>
      </w:r>
      <w:proofErr w:type="spellEnd"/>
      <w:r>
        <w:t xml:space="preserve"> </w:t>
      </w:r>
      <w:proofErr w:type="spellStart"/>
      <w:r>
        <w:t>krafft</w:t>
      </w:r>
      <w:proofErr w:type="spellEnd"/>
      <w:r>
        <w:t xml:space="preserve"> und </w:t>
      </w:r>
      <w:proofErr w:type="spellStart"/>
      <w:r>
        <w:t>wirckung</w:t>
      </w:r>
      <w:proofErr w:type="spellEnd"/>
      <w:r>
        <w:t xml:space="preserve"> zulegt / auch sie mit </w:t>
      </w:r>
      <w:proofErr w:type="spellStart"/>
      <w:r>
        <w:t>gebeet</w:t>
      </w:r>
      <w:proofErr w:type="spellEnd"/>
      <w:r>
        <w:t xml:space="preserve"> verehret / die </w:t>
      </w:r>
      <w:proofErr w:type="spellStart"/>
      <w:r>
        <w:t>knye</w:t>
      </w:r>
      <w:proofErr w:type="spellEnd"/>
      <w:r>
        <w:t xml:space="preserve"> vor </w:t>
      </w:r>
      <w:proofErr w:type="spellStart"/>
      <w:r>
        <w:t>inen</w:t>
      </w:r>
      <w:proofErr w:type="spellEnd"/>
      <w:r>
        <w:t xml:space="preserve"> beuget / und andere </w:t>
      </w:r>
      <w:proofErr w:type="spellStart"/>
      <w:r>
        <w:t>ceremonien</w:t>
      </w:r>
      <w:proofErr w:type="spellEnd"/>
      <w:r>
        <w:t xml:space="preserve"> gebraucht / dadurch </w:t>
      </w:r>
      <w:proofErr w:type="spellStart"/>
      <w:r>
        <w:t>jnen</w:t>
      </w:r>
      <w:proofErr w:type="spellEnd"/>
      <w:r>
        <w:t xml:space="preserve"> und durch sie den abgebildeten gedienet solle werden. Dann ob man schon </w:t>
      </w:r>
      <w:proofErr w:type="spellStart"/>
      <w:r>
        <w:t>fürgibt</w:t>
      </w:r>
      <w:proofErr w:type="spellEnd"/>
      <w:r>
        <w:t xml:space="preserve"> / das die ehr / so man den Bildern beweiset / </w:t>
      </w:r>
      <w:proofErr w:type="spellStart"/>
      <w:r>
        <w:t>fürnemblich</w:t>
      </w:r>
      <w:proofErr w:type="spellEnd"/>
      <w:r>
        <w:t xml:space="preserve"> den abgebildeten </w:t>
      </w:r>
      <w:proofErr w:type="spellStart"/>
      <w:r>
        <w:t>personen</w:t>
      </w:r>
      <w:proofErr w:type="spellEnd"/>
      <w:r>
        <w:t xml:space="preserve"> müsse zugelegt werden / so ist es doch zur </w:t>
      </w:r>
      <w:proofErr w:type="spellStart"/>
      <w:r>
        <w:t>entschuldigung</w:t>
      </w:r>
      <w:proofErr w:type="spellEnd"/>
      <w:r>
        <w:t xml:space="preserve"> des Götzendiensts </w:t>
      </w:r>
      <w:proofErr w:type="spellStart"/>
      <w:r>
        <w:t>nit</w:t>
      </w:r>
      <w:proofErr w:type="spellEnd"/>
      <w:r>
        <w:t xml:space="preserve"> genugsam. Dann auch die Israeliten / als </w:t>
      </w:r>
      <w:proofErr w:type="spellStart"/>
      <w:r>
        <w:t>sy</w:t>
      </w:r>
      <w:proofErr w:type="spellEnd"/>
      <w:r>
        <w:t xml:space="preserve"> das </w:t>
      </w:r>
      <w:proofErr w:type="spellStart"/>
      <w:r>
        <w:t>guldin</w:t>
      </w:r>
      <w:proofErr w:type="spellEnd"/>
      <w:r>
        <w:t xml:space="preserve"> Kalb giessen liessen / </w:t>
      </w:r>
      <w:proofErr w:type="spellStart"/>
      <w:r>
        <w:t>wol</w:t>
      </w:r>
      <w:proofErr w:type="spellEnd"/>
      <w:r>
        <w:t xml:space="preserve"> wußten / das es von </w:t>
      </w:r>
      <w:proofErr w:type="spellStart"/>
      <w:r>
        <w:t>jrem</w:t>
      </w:r>
      <w:proofErr w:type="spellEnd"/>
      <w:r>
        <w:t xml:space="preserve"> </w:t>
      </w:r>
      <w:proofErr w:type="spellStart"/>
      <w:r>
        <w:t>geschmeid</w:t>
      </w:r>
      <w:proofErr w:type="spellEnd"/>
      <w:r>
        <w:t xml:space="preserve"> her kam / aber </w:t>
      </w:r>
      <w:proofErr w:type="spellStart"/>
      <w:r>
        <w:t>sy</w:t>
      </w:r>
      <w:proofErr w:type="spellEnd"/>
      <w:r>
        <w:t xml:space="preserve"> </w:t>
      </w:r>
      <w:proofErr w:type="spellStart"/>
      <w:r>
        <w:t>wolten</w:t>
      </w:r>
      <w:proofErr w:type="spellEnd"/>
      <w:r>
        <w:t xml:space="preserve"> </w:t>
      </w:r>
      <w:proofErr w:type="spellStart"/>
      <w:r>
        <w:t>dardurch</w:t>
      </w:r>
      <w:proofErr w:type="spellEnd"/>
      <w:r>
        <w:t xml:space="preserve"> Gott ehren / </w:t>
      </w:r>
      <w:proofErr w:type="spellStart"/>
      <w:r>
        <w:t>unnd</w:t>
      </w:r>
      <w:proofErr w:type="spellEnd"/>
      <w:r>
        <w:t xml:space="preserve"> gaben für / sie </w:t>
      </w:r>
      <w:proofErr w:type="spellStart"/>
      <w:r>
        <w:t>wolten</w:t>
      </w:r>
      <w:proofErr w:type="spellEnd"/>
      <w:r>
        <w:t xml:space="preserve"> des Herren Fest halten : Noch dannoch war es von Gott für </w:t>
      </w:r>
      <w:proofErr w:type="spellStart"/>
      <w:r>
        <w:t>ain</w:t>
      </w:r>
      <w:proofErr w:type="spellEnd"/>
      <w:r>
        <w:t xml:space="preserve"> </w:t>
      </w:r>
      <w:proofErr w:type="spellStart"/>
      <w:r>
        <w:t>grewliche</w:t>
      </w:r>
      <w:proofErr w:type="spellEnd"/>
      <w:r>
        <w:t xml:space="preserve"> </w:t>
      </w:r>
      <w:proofErr w:type="spellStart"/>
      <w:r>
        <w:t>Abgötterey</w:t>
      </w:r>
      <w:proofErr w:type="spellEnd"/>
      <w:r>
        <w:t xml:space="preserve"> gerechnet. Also auch im buch der Richter / ward das gelt dem Herrn </w:t>
      </w:r>
      <w:proofErr w:type="spellStart"/>
      <w:r>
        <w:t>gesgnet</w:t>
      </w:r>
      <w:proofErr w:type="spellEnd"/>
      <w:r>
        <w:t xml:space="preserve"> / so zur </w:t>
      </w:r>
      <w:proofErr w:type="spellStart"/>
      <w:r>
        <w:t>Bildtnuß</w:t>
      </w:r>
      <w:proofErr w:type="spellEnd"/>
      <w:r>
        <w:t xml:space="preserve"> </w:t>
      </w:r>
      <w:proofErr w:type="spellStart"/>
      <w:r>
        <w:t>solte</w:t>
      </w:r>
      <w:proofErr w:type="spellEnd"/>
      <w:r>
        <w:t xml:space="preserve"> gebraucht werden. Ja die Hayden </w:t>
      </w:r>
      <w:proofErr w:type="spellStart"/>
      <w:r>
        <w:t>selbs</w:t>
      </w:r>
      <w:proofErr w:type="spellEnd"/>
      <w:r>
        <w:t xml:space="preserve"> (wie </w:t>
      </w:r>
      <w:proofErr w:type="spellStart"/>
      <w:r>
        <w:t>Lactantius</w:t>
      </w:r>
      <w:proofErr w:type="spellEnd"/>
      <w:r>
        <w:t xml:space="preserve"> </w:t>
      </w:r>
      <w:proofErr w:type="spellStart"/>
      <w:r>
        <w:t>unnd</w:t>
      </w:r>
      <w:proofErr w:type="spellEnd"/>
      <w:r>
        <w:t xml:space="preserve"> </w:t>
      </w:r>
      <w:proofErr w:type="spellStart"/>
      <w:r>
        <w:t>Epiphanius</w:t>
      </w:r>
      <w:proofErr w:type="spellEnd"/>
      <w:r>
        <w:t xml:space="preserve"> bezeugen ) haben durch </w:t>
      </w:r>
      <w:proofErr w:type="spellStart"/>
      <w:r>
        <w:t>jre</w:t>
      </w:r>
      <w:proofErr w:type="spellEnd"/>
      <w:r>
        <w:t xml:space="preserve"> Bilder zum </w:t>
      </w:r>
      <w:proofErr w:type="spellStart"/>
      <w:r>
        <w:t>tail</w:t>
      </w:r>
      <w:proofErr w:type="spellEnd"/>
      <w:r>
        <w:t xml:space="preserve"> dem höchsten </w:t>
      </w:r>
      <w:proofErr w:type="spellStart"/>
      <w:r>
        <w:t>Got</w:t>
      </w:r>
      <w:proofErr w:type="spellEnd"/>
      <w:r>
        <w:t xml:space="preserve"> wollen dienen / zum </w:t>
      </w:r>
      <w:proofErr w:type="spellStart"/>
      <w:r>
        <w:t>thail</w:t>
      </w:r>
      <w:proofErr w:type="spellEnd"/>
      <w:r>
        <w:t xml:space="preserve"> </w:t>
      </w:r>
      <w:proofErr w:type="spellStart"/>
      <w:r>
        <w:t>jre</w:t>
      </w:r>
      <w:proofErr w:type="spellEnd"/>
      <w:r>
        <w:t xml:space="preserve"> unsichtbare Götter </w:t>
      </w:r>
      <w:proofErr w:type="spellStart"/>
      <w:r>
        <w:t>darducht</w:t>
      </w:r>
      <w:proofErr w:type="spellEnd"/>
      <w:r>
        <w:t xml:space="preserve"> wollen verehren: welches dannoch </w:t>
      </w:r>
      <w:proofErr w:type="spellStart"/>
      <w:r>
        <w:t>ain</w:t>
      </w:r>
      <w:proofErr w:type="spellEnd"/>
      <w:r>
        <w:t xml:space="preserve"> grosse </w:t>
      </w:r>
      <w:proofErr w:type="spellStart"/>
      <w:r>
        <w:t>Abgötterey</w:t>
      </w:r>
      <w:proofErr w:type="spellEnd"/>
      <w:r>
        <w:t xml:space="preserve"> gewesen ist. </w:t>
      </w:r>
    </w:p>
    <w:p w14:paraId="5AB4508D" w14:textId="77777777" w:rsidR="00693260" w:rsidRDefault="00693260" w:rsidP="00693260">
      <w:pPr>
        <w:pStyle w:val="StandardWeb"/>
      </w:pPr>
      <w:proofErr w:type="spellStart"/>
      <w:r>
        <w:t>Disen</w:t>
      </w:r>
      <w:proofErr w:type="spellEnd"/>
      <w:r>
        <w:t xml:space="preserve"> Abgöttischen gebrauch der Bilder </w:t>
      </w:r>
      <w:proofErr w:type="spellStart"/>
      <w:r>
        <w:t>unnd</w:t>
      </w:r>
      <w:proofErr w:type="spellEnd"/>
      <w:r>
        <w:t xml:space="preserve"> </w:t>
      </w:r>
      <w:proofErr w:type="spellStart"/>
      <w:r>
        <w:t>jrem</w:t>
      </w:r>
      <w:proofErr w:type="spellEnd"/>
      <w:r>
        <w:t xml:space="preserve"> dienst ist Gott der Allmächtig hoch zuwider / wie wir lesen </w:t>
      </w:r>
      <w:proofErr w:type="spellStart"/>
      <w:r>
        <w:t>inn</w:t>
      </w:r>
      <w:proofErr w:type="spellEnd"/>
      <w:r>
        <w:t xml:space="preserve"> </w:t>
      </w:r>
      <w:proofErr w:type="spellStart"/>
      <w:r>
        <w:t>nachvolgenden</w:t>
      </w:r>
      <w:proofErr w:type="spellEnd"/>
      <w:r>
        <w:t xml:space="preserve"> </w:t>
      </w:r>
      <w:proofErr w:type="spellStart"/>
      <w:r>
        <w:t>sprüchen</w:t>
      </w:r>
      <w:proofErr w:type="spellEnd"/>
      <w:r>
        <w:t xml:space="preserve"> Exod. 20. Du </w:t>
      </w:r>
      <w:proofErr w:type="spellStart"/>
      <w:r>
        <w:t>solt</w:t>
      </w:r>
      <w:proofErr w:type="spellEnd"/>
      <w:r>
        <w:t xml:space="preserve"> dir </w:t>
      </w:r>
      <w:proofErr w:type="spellStart"/>
      <w:r>
        <w:t>kain</w:t>
      </w:r>
      <w:proofErr w:type="spellEnd"/>
      <w:r>
        <w:t xml:space="preserve"> </w:t>
      </w:r>
      <w:proofErr w:type="spellStart"/>
      <w:r>
        <w:t>bildtnuß</w:t>
      </w:r>
      <w:proofErr w:type="spellEnd"/>
      <w:r>
        <w:t xml:space="preserve"> noch </w:t>
      </w:r>
      <w:proofErr w:type="spellStart"/>
      <w:r>
        <w:t>irrgent</w:t>
      </w:r>
      <w:proofErr w:type="spellEnd"/>
      <w:r>
        <w:t xml:space="preserve"> </w:t>
      </w:r>
      <w:proofErr w:type="spellStart"/>
      <w:r>
        <w:t>ain</w:t>
      </w:r>
      <w:proofErr w:type="spellEnd"/>
      <w:r>
        <w:t xml:space="preserve"> </w:t>
      </w:r>
      <w:proofErr w:type="spellStart"/>
      <w:r>
        <w:t>gleichnuß</w:t>
      </w:r>
      <w:proofErr w:type="spellEnd"/>
      <w:r>
        <w:t xml:space="preserve"> machen / bette sie nit an / und ehre sie nit. Levit. 25. </w:t>
      </w:r>
      <w:proofErr w:type="spellStart"/>
      <w:r>
        <w:t>Ir</w:t>
      </w:r>
      <w:proofErr w:type="spellEnd"/>
      <w:r>
        <w:t xml:space="preserve"> sollet euch keinen Götzen machen / noch </w:t>
      </w:r>
      <w:proofErr w:type="spellStart"/>
      <w:r>
        <w:t>bild</w:t>
      </w:r>
      <w:proofErr w:type="spellEnd"/>
      <w:r>
        <w:t xml:space="preserve"> / und </w:t>
      </w:r>
      <w:proofErr w:type="spellStart"/>
      <w:r>
        <w:t>solt</w:t>
      </w:r>
      <w:proofErr w:type="spellEnd"/>
      <w:r>
        <w:t xml:space="preserve"> euch keine </w:t>
      </w:r>
      <w:proofErr w:type="spellStart"/>
      <w:r>
        <w:t>Seül</w:t>
      </w:r>
      <w:proofErr w:type="spellEnd"/>
      <w:r>
        <w:t xml:space="preserve"> </w:t>
      </w:r>
      <w:proofErr w:type="spellStart"/>
      <w:r>
        <w:t>auffrichten</w:t>
      </w:r>
      <w:proofErr w:type="spellEnd"/>
      <w:r>
        <w:t xml:space="preserve"> / das </w:t>
      </w:r>
      <w:proofErr w:type="spellStart"/>
      <w:r>
        <w:t>ir</w:t>
      </w:r>
      <w:proofErr w:type="spellEnd"/>
      <w:r>
        <w:t xml:space="preserve"> </w:t>
      </w:r>
      <w:proofErr w:type="spellStart"/>
      <w:r>
        <w:t>darvor</w:t>
      </w:r>
      <w:proofErr w:type="spellEnd"/>
      <w:r>
        <w:t xml:space="preserve"> anbetet / denn ich bin der Herr </w:t>
      </w:r>
      <w:proofErr w:type="spellStart"/>
      <w:r>
        <w:t>eweer</w:t>
      </w:r>
      <w:proofErr w:type="spellEnd"/>
      <w:r>
        <w:t xml:space="preserve"> </w:t>
      </w:r>
      <w:proofErr w:type="spellStart"/>
      <w:r>
        <w:t>Got</w:t>
      </w:r>
      <w:proofErr w:type="spellEnd"/>
      <w:r>
        <w:t xml:space="preserve"> / Deut. 7.12.27. Verflucht sey / der </w:t>
      </w:r>
      <w:proofErr w:type="spellStart"/>
      <w:r>
        <w:t>ain</w:t>
      </w:r>
      <w:proofErr w:type="spellEnd"/>
      <w:r>
        <w:t xml:space="preserve"> Götzen oder gegossen </w:t>
      </w:r>
      <w:proofErr w:type="spellStart"/>
      <w:r>
        <w:t>bild</w:t>
      </w:r>
      <w:proofErr w:type="spellEnd"/>
      <w:r>
        <w:t xml:space="preserve"> machet / </w:t>
      </w:r>
      <w:proofErr w:type="spellStart"/>
      <w:r>
        <w:t>ain</w:t>
      </w:r>
      <w:proofErr w:type="spellEnd"/>
      <w:r>
        <w:t xml:space="preserve"> </w:t>
      </w:r>
      <w:proofErr w:type="spellStart"/>
      <w:r>
        <w:t>grewel</w:t>
      </w:r>
      <w:proofErr w:type="spellEnd"/>
      <w:r>
        <w:t xml:space="preserve"> des Herren / </w:t>
      </w:r>
      <w:proofErr w:type="spellStart"/>
      <w:r>
        <w:t>ain</w:t>
      </w:r>
      <w:proofErr w:type="spellEnd"/>
      <w:r>
        <w:t xml:space="preserve"> </w:t>
      </w:r>
      <w:proofErr w:type="spellStart"/>
      <w:r>
        <w:t>werck</w:t>
      </w:r>
      <w:proofErr w:type="spellEnd"/>
      <w:r>
        <w:t xml:space="preserve"> der </w:t>
      </w:r>
      <w:proofErr w:type="spellStart"/>
      <w:r>
        <w:t>Werckmeister</w:t>
      </w:r>
      <w:proofErr w:type="spellEnd"/>
      <w:r>
        <w:t xml:space="preserve"> </w:t>
      </w:r>
      <w:proofErr w:type="spellStart"/>
      <w:r>
        <w:t>hende</w:t>
      </w:r>
      <w:proofErr w:type="spellEnd"/>
      <w:r>
        <w:t xml:space="preserve"> / und setzet es verborgen ec. In </w:t>
      </w:r>
      <w:proofErr w:type="spellStart"/>
      <w:r>
        <w:t>disen</w:t>
      </w:r>
      <w:proofErr w:type="spellEnd"/>
      <w:r>
        <w:t xml:space="preserve"> und andern </w:t>
      </w:r>
      <w:proofErr w:type="spellStart"/>
      <w:r>
        <w:t>sprüchen</w:t>
      </w:r>
      <w:proofErr w:type="spellEnd"/>
      <w:r>
        <w:t xml:space="preserve"> / </w:t>
      </w:r>
      <w:proofErr w:type="spellStart"/>
      <w:r>
        <w:t>verbeut</w:t>
      </w:r>
      <w:proofErr w:type="spellEnd"/>
      <w:r>
        <w:t xml:space="preserve"> Gott zwey ding / als </w:t>
      </w:r>
      <w:proofErr w:type="spellStart"/>
      <w:r>
        <w:t>vil</w:t>
      </w:r>
      <w:proofErr w:type="spellEnd"/>
      <w:r>
        <w:t xml:space="preserve"> alle </w:t>
      </w:r>
      <w:proofErr w:type="spellStart"/>
      <w:r>
        <w:t>menschen</w:t>
      </w:r>
      <w:proofErr w:type="spellEnd"/>
      <w:r>
        <w:t xml:space="preserve"> hierin belanget: Erstlich die innerliche </w:t>
      </w:r>
      <w:proofErr w:type="spellStart"/>
      <w:r>
        <w:t>anmutung</w:t>
      </w:r>
      <w:proofErr w:type="spellEnd"/>
      <w:r>
        <w:t xml:space="preserve"> und </w:t>
      </w:r>
      <w:proofErr w:type="spellStart"/>
      <w:r>
        <w:t>ehrerbietung</w:t>
      </w:r>
      <w:proofErr w:type="spellEnd"/>
      <w:r>
        <w:t xml:space="preserve"> des </w:t>
      </w:r>
      <w:proofErr w:type="spellStart"/>
      <w:r>
        <w:t>hertzens</w:t>
      </w:r>
      <w:proofErr w:type="spellEnd"/>
      <w:r>
        <w:t xml:space="preserve"> / als die </w:t>
      </w:r>
      <w:proofErr w:type="spellStart"/>
      <w:r>
        <w:t>anruffung</w:t>
      </w:r>
      <w:proofErr w:type="spellEnd"/>
      <w:r>
        <w:t xml:space="preserve"> und </w:t>
      </w:r>
      <w:proofErr w:type="spellStart"/>
      <w:r>
        <w:t>vertröstung</w:t>
      </w:r>
      <w:proofErr w:type="spellEnd"/>
      <w:r>
        <w:t xml:space="preserve"> </w:t>
      </w:r>
      <w:proofErr w:type="spellStart"/>
      <w:r>
        <w:t>leibs</w:t>
      </w:r>
      <w:proofErr w:type="spellEnd"/>
      <w:r>
        <w:t xml:space="preserve"> </w:t>
      </w:r>
      <w:proofErr w:type="spellStart"/>
      <w:r>
        <w:t>unnd</w:t>
      </w:r>
      <w:proofErr w:type="spellEnd"/>
      <w:r>
        <w:t xml:space="preserve"> der </w:t>
      </w:r>
      <w:proofErr w:type="spellStart"/>
      <w:r>
        <w:t>seelen</w:t>
      </w:r>
      <w:proofErr w:type="spellEnd"/>
      <w:r>
        <w:t xml:space="preserve"> </w:t>
      </w:r>
      <w:proofErr w:type="spellStart"/>
      <w:r>
        <w:t>hail</w:t>
      </w:r>
      <w:proofErr w:type="spellEnd"/>
      <w:r>
        <w:t xml:space="preserve"> ist. Darnach schaffet </w:t>
      </w:r>
      <w:proofErr w:type="spellStart"/>
      <w:r>
        <w:t>sy</w:t>
      </w:r>
      <w:proofErr w:type="spellEnd"/>
      <w:r>
        <w:t xml:space="preserve"> ab die </w:t>
      </w:r>
      <w:proofErr w:type="spellStart"/>
      <w:r>
        <w:t>eusserliche</w:t>
      </w:r>
      <w:proofErr w:type="spellEnd"/>
      <w:r>
        <w:t xml:space="preserve"> </w:t>
      </w:r>
      <w:proofErr w:type="spellStart"/>
      <w:r>
        <w:t>gebärd</w:t>
      </w:r>
      <w:proofErr w:type="spellEnd"/>
      <w:r>
        <w:t xml:space="preserve"> / als das </w:t>
      </w:r>
      <w:proofErr w:type="spellStart"/>
      <w:r>
        <w:t>knye</w:t>
      </w:r>
      <w:proofErr w:type="spellEnd"/>
      <w:r>
        <w:t xml:space="preserve"> biegen / </w:t>
      </w:r>
      <w:proofErr w:type="spellStart"/>
      <w:r>
        <w:t>hend</w:t>
      </w:r>
      <w:proofErr w:type="spellEnd"/>
      <w:r>
        <w:t xml:space="preserve"> </w:t>
      </w:r>
      <w:proofErr w:type="spellStart"/>
      <w:r>
        <w:t>auffheben</w:t>
      </w:r>
      <w:proofErr w:type="spellEnd"/>
      <w:r>
        <w:t xml:space="preserve"> / oder dergleichen dienstlicher </w:t>
      </w:r>
      <w:proofErr w:type="spellStart"/>
      <w:r>
        <w:t>ceremonien</w:t>
      </w:r>
      <w:proofErr w:type="spellEnd"/>
      <w:r>
        <w:t xml:space="preserve">. </w:t>
      </w:r>
    </w:p>
    <w:p w14:paraId="528320CA" w14:textId="77777777" w:rsidR="00693260" w:rsidRDefault="00693260" w:rsidP="00693260">
      <w:pPr>
        <w:pStyle w:val="StandardWeb"/>
      </w:pPr>
      <w:r>
        <w:t xml:space="preserve">Zu dem andern / haben auch die Propheten ernstlich darwider gepredigt / und das </w:t>
      </w:r>
      <w:proofErr w:type="spellStart"/>
      <w:r>
        <w:t>volck</w:t>
      </w:r>
      <w:proofErr w:type="spellEnd"/>
      <w:r>
        <w:t xml:space="preserve"> </w:t>
      </w:r>
      <w:proofErr w:type="spellStart"/>
      <w:r>
        <w:t>umb</w:t>
      </w:r>
      <w:proofErr w:type="spellEnd"/>
      <w:r>
        <w:t xml:space="preserve"> solcher Götzendienst willen gestrafft / als sie </w:t>
      </w:r>
      <w:proofErr w:type="spellStart"/>
      <w:r>
        <w:t>anzaygent</w:t>
      </w:r>
      <w:proofErr w:type="spellEnd"/>
      <w:r>
        <w:t xml:space="preserve"> / wie es </w:t>
      </w:r>
      <w:proofErr w:type="spellStart"/>
      <w:r>
        <w:t>ain</w:t>
      </w:r>
      <w:proofErr w:type="spellEnd"/>
      <w:r>
        <w:t xml:space="preserve"> </w:t>
      </w:r>
      <w:proofErr w:type="spellStart"/>
      <w:r>
        <w:t>grewel</w:t>
      </w:r>
      <w:proofErr w:type="spellEnd"/>
      <w:r>
        <w:t xml:space="preserve"> vor Gottes </w:t>
      </w:r>
      <w:proofErr w:type="spellStart"/>
      <w:r>
        <w:t>angesicht</w:t>
      </w:r>
      <w:proofErr w:type="spellEnd"/>
      <w:r>
        <w:t xml:space="preserve"> sey / da </w:t>
      </w:r>
      <w:proofErr w:type="spellStart"/>
      <w:r>
        <w:t>ain</w:t>
      </w:r>
      <w:proofErr w:type="spellEnd"/>
      <w:r>
        <w:t xml:space="preserve"> </w:t>
      </w:r>
      <w:proofErr w:type="spellStart"/>
      <w:r>
        <w:t>vernunfftiger</w:t>
      </w:r>
      <w:proofErr w:type="spellEnd"/>
      <w:r>
        <w:t xml:space="preserve"> </w:t>
      </w:r>
      <w:proofErr w:type="spellStart"/>
      <w:r>
        <w:t>mensch</w:t>
      </w:r>
      <w:proofErr w:type="spellEnd"/>
      <w:r>
        <w:t xml:space="preserve"> / vor </w:t>
      </w:r>
      <w:proofErr w:type="spellStart"/>
      <w:r>
        <w:t>ainem</w:t>
      </w:r>
      <w:proofErr w:type="spellEnd"/>
      <w:r>
        <w:t xml:space="preserve"> </w:t>
      </w:r>
      <w:proofErr w:type="spellStart"/>
      <w:r>
        <w:t>unvernünfftigen</w:t>
      </w:r>
      <w:proofErr w:type="spellEnd"/>
      <w:r>
        <w:t xml:space="preserve"> und unbeweglichen </w:t>
      </w:r>
      <w:proofErr w:type="spellStart"/>
      <w:r>
        <w:t>bild</w:t>
      </w:r>
      <w:proofErr w:type="spellEnd"/>
      <w:r>
        <w:t xml:space="preserve"> </w:t>
      </w:r>
      <w:proofErr w:type="spellStart"/>
      <w:r>
        <w:t>nider</w:t>
      </w:r>
      <w:proofErr w:type="spellEnd"/>
      <w:r>
        <w:t xml:space="preserve"> </w:t>
      </w:r>
      <w:proofErr w:type="spellStart"/>
      <w:r>
        <w:t>knyet</w:t>
      </w:r>
      <w:proofErr w:type="spellEnd"/>
      <w:r>
        <w:t xml:space="preserve"> und bettet / welches </w:t>
      </w:r>
      <w:proofErr w:type="spellStart"/>
      <w:r>
        <w:t>oren</w:t>
      </w:r>
      <w:proofErr w:type="spellEnd"/>
      <w:r>
        <w:t xml:space="preserve"> hat und gehört nichts / auch </w:t>
      </w:r>
      <w:proofErr w:type="spellStart"/>
      <w:r>
        <w:t>augen</w:t>
      </w:r>
      <w:proofErr w:type="spellEnd"/>
      <w:r>
        <w:t xml:space="preserve"> und </w:t>
      </w:r>
      <w:proofErr w:type="spellStart"/>
      <w:r>
        <w:t>gesicht</w:t>
      </w:r>
      <w:proofErr w:type="spellEnd"/>
      <w:r>
        <w:t xml:space="preserve"> nichts. </w:t>
      </w:r>
      <w:proofErr w:type="spellStart"/>
      <w:r>
        <w:t>Darvon</w:t>
      </w:r>
      <w:proofErr w:type="spellEnd"/>
      <w:r>
        <w:t xml:space="preserve"> mag man lesen </w:t>
      </w:r>
      <w:proofErr w:type="spellStart"/>
      <w:r>
        <w:t>Esai</w:t>
      </w:r>
      <w:proofErr w:type="spellEnd"/>
      <w:r>
        <w:t xml:space="preserve">. 42.44.46. </w:t>
      </w:r>
      <w:proofErr w:type="spellStart"/>
      <w:r>
        <w:t>cap</w:t>
      </w:r>
      <w:proofErr w:type="spellEnd"/>
      <w:r>
        <w:t xml:space="preserve">. Hier. 10. </w:t>
      </w:r>
      <w:proofErr w:type="spellStart"/>
      <w:r>
        <w:t>Habac</w:t>
      </w:r>
      <w:proofErr w:type="spellEnd"/>
      <w:r>
        <w:t xml:space="preserve">. 2. </w:t>
      </w:r>
      <w:proofErr w:type="spellStart"/>
      <w:r>
        <w:t>Sap</w:t>
      </w:r>
      <w:proofErr w:type="spellEnd"/>
      <w:r>
        <w:t xml:space="preserve">. 14. Psal. 125. </w:t>
      </w:r>
    </w:p>
    <w:p w14:paraId="0B8DD0FC" w14:textId="77777777" w:rsidR="00693260" w:rsidRDefault="00693260" w:rsidP="00693260">
      <w:pPr>
        <w:pStyle w:val="StandardWeb"/>
      </w:pPr>
      <w:r>
        <w:t xml:space="preserve">Zu dem dritten / so </w:t>
      </w:r>
      <w:proofErr w:type="spellStart"/>
      <w:r>
        <w:t>befindt</w:t>
      </w:r>
      <w:proofErr w:type="spellEnd"/>
      <w:r>
        <w:t xml:space="preserve"> man in dem </w:t>
      </w:r>
      <w:proofErr w:type="spellStart"/>
      <w:r>
        <w:t>Newen</w:t>
      </w:r>
      <w:proofErr w:type="spellEnd"/>
      <w:r>
        <w:t xml:space="preserve"> Testament </w:t>
      </w:r>
      <w:proofErr w:type="spellStart"/>
      <w:r>
        <w:t>kain</w:t>
      </w:r>
      <w:proofErr w:type="spellEnd"/>
      <w:r>
        <w:t xml:space="preserve"> </w:t>
      </w:r>
      <w:proofErr w:type="spellStart"/>
      <w:r>
        <w:t>wort</w:t>
      </w:r>
      <w:proofErr w:type="spellEnd"/>
      <w:r>
        <w:t xml:space="preserve"> Christi </w:t>
      </w:r>
      <w:proofErr w:type="spellStart"/>
      <w:r>
        <w:t>unnd</w:t>
      </w:r>
      <w:proofErr w:type="spellEnd"/>
      <w:r>
        <w:t xml:space="preserve"> der lieben Aposteln oder Evangelisten von der </w:t>
      </w:r>
      <w:proofErr w:type="spellStart"/>
      <w:r>
        <w:t>verehrung</w:t>
      </w:r>
      <w:proofErr w:type="spellEnd"/>
      <w:r>
        <w:t xml:space="preserve"> der Bilder / sonder Johannes in seiner ersten Epistel im 5. Cap. </w:t>
      </w:r>
      <w:proofErr w:type="spellStart"/>
      <w:r>
        <w:t>manet</w:t>
      </w:r>
      <w:proofErr w:type="spellEnd"/>
      <w:r>
        <w:t xml:space="preserve"> uns / das mir dem Götzendienst </w:t>
      </w:r>
      <w:proofErr w:type="spellStart"/>
      <w:r>
        <w:t>flüchen</w:t>
      </w:r>
      <w:proofErr w:type="spellEnd"/>
      <w:r>
        <w:t xml:space="preserve"> sollen. </w:t>
      </w:r>
    </w:p>
    <w:p w14:paraId="5A9700BA" w14:textId="77777777" w:rsidR="00693260" w:rsidRDefault="00693260" w:rsidP="00693260">
      <w:pPr>
        <w:pStyle w:val="StandardWeb"/>
      </w:pPr>
      <w:r>
        <w:t xml:space="preserve">Es haben auch die lieben Aposteln </w:t>
      </w:r>
      <w:proofErr w:type="spellStart"/>
      <w:r>
        <w:t>jre</w:t>
      </w:r>
      <w:proofErr w:type="spellEnd"/>
      <w:r>
        <w:t xml:space="preserve"> </w:t>
      </w:r>
      <w:proofErr w:type="spellStart"/>
      <w:r>
        <w:t>zuhörer</w:t>
      </w:r>
      <w:proofErr w:type="spellEnd"/>
      <w:r>
        <w:t xml:space="preserve"> </w:t>
      </w:r>
      <w:proofErr w:type="spellStart"/>
      <w:r>
        <w:t>nirgent</w:t>
      </w:r>
      <w:proofErr w:type="spellEnd"/>
      <w:r>
        <w:t xml:space="preserve"> zu den Bildern </w:t>
      </w:r>
      <w:proofErr w:type="spellStart"/>
      <w:r>
        <w:t>gewisen</w:t>
      </w:r>
      <w:proofErr w:type="spellEnd"/>
      <w:r>
        <w:t xml:space="preserve"> / </w:t>
      </w:r>
      <w:proofErr w:type="spellStart"/>
      <w:r>
        <w:t>dardurch</w:t>
      </w:r>
      <w:proofErr w:type="spellEnd"/>
      <w:r>
        <w:t xml:space="preserve"> </w:t>
      </w:r>
      <w:proofErr w:type="spellStart"/>
      <w:r>
        <w:t>underricht</w:t>
      </w:r>
      <w:proofErr w:type="spellEnd"/>
      <w:r>
        <w:t xml:space="preserve"> </w:t>
      </w:r>
      <w:proofErr w:type="spellStart"/>
      <w:r>
        <w:t>zunemmen</w:t>
      </w:r>
      <w:proofErr w:type="spellEnd"/>
      <w:r>
        <w:t xml:space="preserve"> / sonder zu der </w:t>
      </w:r>
      <w:proofErr w:type="spellStart"/>
      <w:r>
        <w:t>hailigen</w:t>
      </w:r>
      <w:proofErr w:type="spellEnd"/>
      <w:r>
        <w:t xml:space="preserve"> </w:t>
      </w:r>
      <w:proofErr w:type="spellStart"/>
      <w:r>
        <w:t>schrifft</w:t>
      </w:r>
      <w:proofErr w:type="spellEnd"/>
      <w:r>
        <w:t xml:space="preserve"> / </w:t>
      </w:r>
      <w:proofErr w:type="spellStart"/>
      <w:r>
        <w:t>Ro.1</w:t>
      </w:r>
      <w:proofErr w:type="spellEnd"/>
      <w:r>
        <w:t xml:space="preserve">. 2. </w:t>
      </w:r>
      <w:proofErr w:type="spellStart"/>
      <w:r>
        <w:t>Timot</w:t>
      </w:r>
      <w:proofErr w:type="spellEnd"/>
      <w:r>
        <w:t xml:space="preserve">. 3. Oder zu dem gepredigten </w:t>
      </w:r>
      <w:proofErr w:type="spellStart"/>
      <w:r>
        <w:t>wort</w:t>
      </w:r>
      <w:proofErr w:type="spellEnd"/>
      <w:r>
        <w:t xml:space="preserve"> Gottes / Rom. 10. </w:t>
      </w:r>
      <w:proofErr w:type="spellStart"/>
      <w:r>
        <w:t>dardurch</w:t>
      </w:r>
      <w:proofErr w:type="spellEnd"/>
      <w:r>
        <w:t xml:space="preserve"> man Gott möge recht lernen erkennen / Dann </w:t>
      </w:r>
      <w:proofErr w:type="spellStart"/>
      <w:r>
        <w:t>wa</w:t>
      </w:r>
      <w:proofErr w:type="spellEnd"/>
      <w:r>
        <w:t xml:space="preserve"> das </w:t>
      </w:r>
      <w:proofErr w:type="spellStart"/>
      <w:r>
        <w:t>erkandtnuß</w:t>
      </w:r>
      <w:proofErr w:type="spellEnd"/>
      <w:r>
        <w:t xml:space="preserve"> Gottes nit zuvor </w:t>
      </w:r>
      <w:proofErr w:type="spellStart"/>
      <w:r>
        <w:t>auß</w:t>
      </w:r>
      <w:proofErr w:type="spellEnd"/>
      <w:r>
        <w:t xml:space="preserve"> Gottes </w:t>
      </w:r>
      <w:proofErr w:type="spellStart"/>
      <w:r>
        <w:t>offenbarung</w:t>
      </w:r>
      <w:proofErr w:type="spellEnd"/>
      <w:r>
        <w:t xml:space="preserve"> / in </w:t>
      </w:r>
      <w:proofErr w:type="spellStart"/>
      <w:r>
        <w:t>hailiger</w:t>
      </w:r>
      <w:proofErr w:type="spellEnd"/>
      <w:r>
        <w:t xml:space="preserve"> </w:t>
      </w:r>
      <w:proofErr w:type="spellStart"/>
      <w:r>
        <w:t>schrifft</w:t>
      </w:r>
      <w:proofErr w:type="spellEnd"/>
      <w:r>
        <w:t xml:space="preserve"> verfasset / </w:t>
      </w:r>
      <w:proofErr w:type="spellStart"/>
      <w:r>
        <w:t>wirt</w:t>
      </w:r>
      <w:proofErr w:type="spellEnd"/>
      <w:r>
        <w:t xml:space="preserve"> begriffen / so werden die Bilder uns nichts </w:t>
      </w:r>
      <w:proofErr w:type="spellStart"/>
      <w:r>
        <w:t>underrichten</w:t>
      </w:r>
      <w:proofErr w:type="spellEnd"/>
      <w:r>
        <w:t xml:space="preserve"> künden / dann sie allein zur </w:t>
      </w:r>
      <w:proofErr w:type="spellStart"/>
      <w:r>
        <w:t>gedächtnuß</w:t>
      </w:r>
      <w:proofErr w:type="spellEnd"/>
      <w:r>
        <w:t xml:space="preserve"> der vor </w:t>
      </w:r>
      <w:proofErr w:type="spellStart"/>
      <w:r>
        <w:t>bekandten</w:t>
      </w:r>
      <w:proofErr w:type="spellEnd"/>
      <w:r>
        <w:t xml:space="preserve"> </w:t>
      </w:r>
      <w:proofErr w:type="spellStart"/>
      <w:r>
        <w:t>sachen</w:t>
      </w:r>
      <w:proofErr w:type="spellEnd"/>
      <w:r>
        <w:t xml:space="preserve"> dienend / oder zur </w:t>
      </w:r>
      <w:proofErr w:type="spellStart"/>
      <w:r>
        <w:t>weytern</w:t>
      </w:r>
      <w:proofErr w:type="spellEnd"/>
      <w:r>
        <w:t xml:space="preserve"> </w:t>
      </w:r>
      <w:proofErr w:type="spellStart"/>
      <w:r>
        <w:t>nachforschung</w:t>
      </w:r>
      <w:proofErr w:type="spellEnd"/>
      <w:r>
        <w:t xml:space="preserve"> der Historien / in der </w:t>
      </w:r>
      <w:proofErr w:type="spellStart"/>
      <w:r>
        <w:t>schrifft</w:t>
      </w:r>
      <w:proofErr w:type="spellEnd"/>
      <w:r>
        <w:t xml:space="preserve"> oder anderst </w:t>
      </w:r>
      <w:proofErr w:type="spellStart"/>
      <w:r>
        <w:t>wa</w:t>
      </w:r>
      <w:proofErr w:type="spellEnd"/>
      <w:r>
        <w:t xml:space="preserve"> </w:t>
      </w:r>
      <w:proofErr w:type="spellStart"/>
      <w:r>
        <w:t>bekandt</w:t>
      </w:r>
      <w:proofErr w:type="spellEnd"/>
      <w:r>
        <w:t xml:space="preserve">. </w:t>
      </w:r>
    </w:p>
    <w:p w14:paraId="6E03CDB6" w14:textId="77777777" w:rsidR="00693260" w:rsidRDefault="00693260" w:rsidP="00693260">
      <w:pPr>
        <w:pStyle w:val="StandardWeb"/>
      </w:pPr>
      <w:r>
        <w:t xml:space="preserve">Zum </w:t>
      </w:r>
      <w:proofErr w:type="spellStart"/>
      <w:r>
        <w:t>vierdten</w:t>
      </w:r>
      <w:proofErr w:type="spellEnd"/>
      <w:r>
        <w:t xml:space="preserve"> / so bezeugen die Historien / das über die </w:t>
      </w:r>
      <w:proofErr w:type="spellStart"/>
      <w:r>
        <w:t>dreyhundert</w:t>
      </w:r>
      <w:proofErr w:type="spellEnd"/>
      <w:r>
        <w:t xml:space="preserve"> </w:t>
      </w:r>
      <w:proofErr w:type="spellStart"/>
      <w:r>
        <w:t>jaren</w:t>
      </w:r>
      <w:proofErr w:type="spellEnd"/>
      <w:r>
        <w:t xml:space="preserve"> nach Christi </w:t>
      </w:r>
      <w:proofErr w:type="spellStart"/>
      <w:r>
        <w:t>geburt</w:t>
      </w:r>
      <w:proofErr w:type="spellEnd"/>
      <w:r>
        <w:t xml:space="preserve"> die Bilder nicht </w:t>
      </w:r>
      <w:proofErr w:type="spellStart"/>
      <w:r>
        <w:t>seind</w:t>
      </w:r>
      <w:proofErr w:type="spellEnd"/>
      <w:r>
        <w:t xml:space="preserve"> </w:t>
      </w:r>
      <w:proofErr w:type="spellStart"/>
      <w:r>
        <w:t>inn</w:t>
      </w:r>
      <w:proofErr w:type="spellEnd"/>
      <w:r>
        <w:t xml:space="preserve"> die Kirchen zu </w:t>
      </w:r>
      <w:proofErr w:type="spellStart"/>
      <w:r>
        <w:t>verehrung</w:t>
      </w:r>
      <w:proofErr w:type="spellEnd"/>
      <w:r>
        <w:t xml:space="preserve"> gesetzet worden / Sie </w:t>
      </w:r>
      <w:proofErr w:type="spellStart"/>
      <w:r>
        <w:t>seind</w:t>
      </w:r>
      <w:proofErr w:type="spellEnd"/>
      <w:r>
        <w:t xml:space="preserve"> erst bey den Griechen </w:t>
      </w:r>
      <w:proofErr w:type="spellStart"/>
      <w:r>
        <w:t>inn</w:t>
      </w:r>
      <w:proofErr w:type="spellEnd"/>
      <w:r>
        <w:t xml:space="preserve"> der </w:t>
      </w:r>
      <w:proofErr w:type="spellStart"/>
      <w:r>
        <w:t>zeyt</w:t>
      </w:r>
      <w:proofErr w:type="spellEnd"/>
      <w:r>
        <w:t xml:space="preserve"> des Bischoffs </w:t>
      </w:r>
      <w:proofErr w:type="spellStart"/>
      <w:r>
        <w:t>Gregorii</w:t>
      </w:r>
      <w:proofErr w:type="spellEnd"/>
      <w:r>
        <w:t xml:space="preserve"> </w:t>
      </w:r>
      <w:proofErr w:type="spellStart"/>
      <w:r>
        <w:t>Nyseni</w:t>
      </w:r>
      <w:proofErr w:type="spellEnd"/>
      <w:r>
        <w:t xml:space="preserve"> / </w:t>
      </w:r>
      <w:proofErr w:type="spellStart"/>
      <w:r>
        <w:t>unnd</w:t>
      </w:r>
      <w:proofErr w:type="spellEnd"/>
      <w:r>
        <w:t xml:space="preserve"> bey den </w:t>
      </w:r>
      <w:proofErr w:type="spellStart"/>
      <w:r>
        <w:t>Latinia</w:t>
      </w:r>
      <w:proofErr w:type="spellEnd"/>
      <w:r>
        <w:t xml:space="preserve"> zur </w:t>
      </w:r>
      <w:proofErr w:type="spellStart"/>
      <w:r>
        <w:t>zeyt</w:t>
      </w:r>
      <w:proofErr w:type="spellEnd"/>
      <w:r>
        <w:t xml:space="preserve"> </w:t>
      </w:r>
      <w:proofErr w:type="spellStart"/>
      <w:r>
        <w:t>Pontii</w:t>
      </w:r>
      <w:proofErr w:type="spellEnd"/>
      <w:r>
        <w:t xml:space="preserve"> </w:t>
      </w:r>
      <w:proofErr w:type="spellStart"/>
      <w:r>
        <w:t>Paulini</w:t>
      </w:r>
      <w:proofErr w:type="spellEnd"/>
      <w:r>
        <w:t xml:space="preserve"> / so bey vier hundert </w:t>
      </w:r>
      <w:proofErr w:type="spellStart"/>
      <w:r>
        <w:t>jar</w:t>
      </w:r>
      <w:proofErr w:type="spellEnd"/>
      <w:r>
        <w:t xml:space="preserve"> nach Christo </w:t>
      </w:r>
      <w:proofErr w:type="spellStart"/>
      <w:r>
        <w:t>gelbet</w:t>
      </w:r>
      <w:proofErr w:type="spellEnd"/>
      <w:r>
        <w:t xml:space="preserve"> haben / in der Kirchen gebraucht worden. </w:t>
      </w:r>
    </w:p>
    <w:p w14:paraId="22F7BFC5" w14:textId="77777777" w:rsidR="00693260" w:rsidRDefault="00693260" w:rsidP="00693260">
      <w:pPr>
        <w:pStyle w:val="StandardWeb"/>
      </w:pPr>
      <w:r>
        <w:t xml:space="preserve">Zu dem </w:t>
      </w:r>
      <w:proofErr w:type="spellStart"/>
      <w:r>
        <w:t>fünfften</w:t>
      </w:r>
      <w:proofErr w:type="spellEnd"/>
      <w:r>
        <w:t xml:space="preserve"> / so </w:t>
      </w:r>
      <w:proofErr w:type="spellStart"/>
      <w:r>
        <w:t>seind</w:t>
      </w:r>
      <w:proofErr w:type="spellEnd"/>
      <w:r>
        <w:t xml:space="preserve"> auch die alte </w:t>
      </w:r>
      <w:proofErr w:type="spellStart"/>
      <w:r>
        <w:t>Vätter</w:t>
      </w:r>
      <w:proofErr w:type="spellEnd"/>
      <w:r>
        <w:t xml:space="preserve"> der </w:t>
      </w:r>
      <w:proofErr w:type="spellStart"/>
      <w:r>
        <w:t>verehrung</w:t>
      </w:r>
      <w:proofErr w:type="spellEnd"/>
      <w:r>
        <w:t xml:space="preserve"> der Bilder zuwider gewesen / </w:t>
      </w:r>
      <w:proofErr w:type="spellStart"/>
      <w:r>
        <w:t>Cyrillus</w:t>
      </w:r>
      <w:proofErr w:type="spellEnd"/>
      <w:r>
        <w:t xml:space="preserve"> schreibt wider den </w:t>
      </w:r>
      <w:proofErr w:type="spellStart"/>
      <w:r>
        <w:t>Julianum</w:t>
      </w:r>
      <w:proofErr w:type="spellEnd"/>
      <w:r>
        <w:t xml:space="preserve"> / und entschuldiget die Christen / das sie </w:t>
      </w:r>
      <w:proofErr w:type="spellStart"/>
      <w:r>
        <w:t>wol</w:t>
      </w:r>
      <w:proofErr w:type="spellEnd"/>
      <w:r>
        <w:t xml:space="preserve"> die </w:t>
      </w:r>
      <w:proofErr w:type="spellStart"/>
      <w:r>
        <w:t>Bildtnuß</w:t>
      </w:r>
      <w:proofErr w:type="spellEnd"/>
      <w:r>
        <w:t xml:space="preserve"> des Creutzes Christi haben / aber doch nicht verehren oder </w:t>
      </w:r>
      <w:proofErr w:type="spellStart"/>
      <w:r>
        <w:t>anbetten</w:t>
      </w:r>
      <w:proofErr w:type="spellEnd"/>
      <w:r>
        <w:t xml:space="preserve">. Wie auch </w:t>
      </w:r>
      <w:proofErr w:type="spellStart"/>
      <w:r>
        <w:t>Arnobius</w:t>
      </w:r>
      <w:proofErr w:type="spellEnd"/>
      <w:r>
        <w:t xml:space="preserve"> </w:t>
      </w:r>
      <w:proofErr w:type="spellStart"/>
      <w:r>
        <w:t>dasselbig</w:t>
      </w:r>
      <w:proofErr w:type="spellEnd"/>
      <w:r>
        <w:t xml:space="preserve"> </w:t>
      </w:r>
      <w:proofErr w:type="spellStart"/>
      <w:r>
        <w:t>gleichßfals</w:t>
      </w:r>
      <w:proofErr w:type="spellEnd"/>
      <w:r>
        <w:t xml:space="preserve"> bestätigt. Augustinus schreibt also: Ich </w:t>
      </w:r>
      <w:proofErr w:type="spellStart"/>
      <w:r>
        <w:t>waiß</w:t>
      </w:r>
      <w:proofErr w:type="spellEnd"/>
      <w:r>
        <w:t xml:space="preserve"> </w:t>
      </w:r>
      <w:proofErr w:type="spellStart"/>
      <w:r>
        <w:t>vil</w:t>
      </w:r>
      <w:proofErr w:type="spellEnd"/>
      <w:r>
        <w:t xml:space="preserve"> / </w:t>
      </w:r>
      <w:proofErr w:type="spellStart"/>
      <w:r>
        <w:t>welliche</w:t>
      </w:r>
      <w:proofErr w:type="spellEnd"/>
      <w:r>
        <w:t xml:space="preserve"> die </w:t>
      </w:r>
      <w:proofErr w:type="spellStart"/>
      <w:r>
        <w:t>Begrebtnussen</w:t>
      </w:r>
      <w:proofErr w:type="spellEnd"/>
      <w:r>
        <w:t xml:space="preserve"> und </w:t>
      </w:r>
      <w:proofErr w:type="spellStart"/>
      <w:r>
        <w:t>Bildtnussen</w:t>
      </w:r>
      <w:proofErr w:type="spellEnd"/>
      <w:r>
        <w:t xml:space="preserve"> </w:t>
      </w:r>
      <w:proofErr w:type="spellStart"/>
      <w:r>
        <w:t>anbetten</w:t>
      </w:r>
      <w:proofErr w:type="spellEnd"/>
      <w:r>
        <w:t xml:space="preserve"> / </w:t>
      </w:r>
      <w:proofErr w:type="spellStart"/>
      <w:r>
        <w:t>dise</w:t>
      </w:r>
      <w:proofErr w:type="spellEnd"/>
      <w:r>
        <w:t xml:space="preserve"> </w:t>
      </w:r>
      <w:proofErr w:type="spellStart"/>
      <w:r>
        <w:t>verdampt</w:t>
      </w:r>
      <w:proofErr w:type="spellEnd"/>
      <w:r>
        <w:t xml:space="preserve"> die Kirch / und </w:t>
      </w:r>
      <w:proofErr w:type="spellStart"/>
      <w:r>
        <w:t>begere</w:t>
      </w:r>
      <w:proofErr w:type="spellEnd"/>
      <w:r>
        <w:t xml:space="preserve"> sie </w:t>
      </w:r>
      <w:proofErr w:type="spellStart"/>
      <w:r>
        <w:t>darvon</w:t>
      </w:r>
      <w:proofErr w:type="spellEnd"/>
      <w:r>
        <w:t xml:space="preserve"> ab </w:t>
      </w:r>
      <w:proofErr w:type="spellStart"/>
      <w:r>
        <w:t>zuweylen</w:t>
      </w:r>
      <w:proofErr w:type="spellEnd"/>
      <w:r>
        <w:t xml:space="preserve">. Gregorius Magnus im </w:t>
      </w:r>
      <w:proofErr w:type="spellStart"/>
      <w:r>
        <w:t>Jar</w:t>
      </w:r>
      <w:proofErr w:type="spellEnd"/>
      <w:r>
        <w:t xml:space="preserve"> Christi 600. schreibt / das der Bischof </w:t>
      </w:r>
      <w:proofErr w:type="spellStart"/>
      <w:r>
        <w:t>Serenus</w:t>
      </w:r>
      <w:proofErr w:type="spellEnd"/>
      <w:r>
        <w:t xml:space="preserve"> recht hab </w:t>
      </w:r>
      <w:proofErr w:type="spellStart"/>
      <w:r>
        <w:t>gethon</w:t>
      </w:r>
      <w:proofErr w:type="spellEnd"/>
      <w:r>
        <w:t xml:space="preserve"> / und zu loben sey / das er die </w:t>
      </w:r>
      <w:proofErr w:type="spellStart"/>
      <w:r>
        <w:t>anruffung</w:t>
      </w:r>
      <w:proofErr w:type="spellEnd"/>
      <w:r>
        <w:t xml:space="preserve"> der Bilder </w:t>
      </w:r>
      <w:proofErr w:type="spellStart"/>
      <w:r>
        <w:t>abgeschaft</w:t>
      </w:r>
      <w:proofErr w:type="spellEnd"/>
      <w:r>
        <w:t xml:space="preserve"> hab / wie </w:t>
      </w:r>
      <w:proofErr w:type="spellStart"/>
      <w:r>
        <w:t>wol</w:t>
      </w:r>
      <w:proofErr w:type="spellEnd"/>
      <w:r>
        <w:t xml:space="preserve"> er die Bilder für sich </w:t>
      </w:r>
      <w:proofErr w:type="spellStart"/>
      <w:r>
        <w:t>selbs</w:t>
      </w:r>
      <w:proofErr w:type="spellEnd"/>
      <w:r>
        <w:t xml:space="preserve"> </w:t>
      </w:r>
      <w:proofErr w:type="spellStart"/>
      <w:r>
        <w:t>wol</w:t>
      </w:r>
      <w:proofErr w:type="spellEnd"/>
      <w:r>
        <w:t xml:space="preserve"> </w:t>
      </w:r>
      <w:proofErr w:type="spellStart"/>
      <w:r>
        <w:t>hete</w:t>
      </w:r>
      <w:proofErr w:type="spellEnd"/>
      <w:r>
        <w:t xml:space="preserve"> mögen bleiben lassen. Man lese hievon </w:t>
      </w:r>
      <w:proofErr w:type="spellStart"/>
      <w:r>
        <w:t>Lectantiam</w:t>
      </w:r>
      <w:proofErr w:type="spellEnd"/>
      <w:r>
        <w:t xml:space="preserve"> </w:t>
      </w:r>
      <w:proofErr w:type="spellStart"/>
      <w:r>
        <w:t>lib</w:t>
      </w:r>
      <w:proofErr w:type="spellEnd"/>
      <w:r>
        <w:t xml:space="preserve">. 2. </w:t>
      </w:r>
      <w:proofErr w:type="spellStart"/>
      <w:r>
        <w:t>cap</w:t>
      </w:r>
      <w:proofErr w:type="spellEnd"/>
      <w:r>
        <w:t xml:space="preserve">. 2. </w:t>
      </w:r>
      <w:proofErr w:type="spellStart"/>
      <w:r>
        <w:t>Clementem</w:t>
      </w:r>
      <w:proofErr w:type="spellEnd"/>
      <w:r>
        <w:t xml:space="preserve"> Alexandrinum </w:t>
      </w:r>
      <w:proofErr w:type="spellStart"/>
      <w:r>
        <w:t>lib</w:t>
      </w:r>
      <w:proofErr w:type="spellEnd"/>
      <w:r>
        <w:t xml:space="preserve">. 6. </w:t>
      </w:r>
      <w:proofErr w:type="spellStart"/>
      <w:r>
        <w:t>stromatum</w:t>
      </w:r>
      <w:proofErr w:type="spellEnd"/>
      <w:r>
        <w:t xml:space="preserve">. </w:t>
      </w:r>
      <w:proofErr w:type="spellStart"/>
      <w:r>
        <w:t>Originem</w:t>
      </w:r>
      <w:proofErr w:type="spellEnd"/>
      <w:r>
        <w:t xml:space="preserve"> </w:t>
      </w:r>
      <w:proofErr w:type="spellStart"/>
      <w:r>
        <w:t>lib</w:t>
      </w:r>
      <w:proofErr w:type="spellEnd"/>
      <w:r>
        <w:t xml:space="preserve">. contra </w:t>
      </w:r>
      <w:proofErr w:type="spellStart"/>
      <w:r>
        <w:t>Celsum</w:t>
      </w:r>
      <w:proofErr w:type="spellEnd"/>
      <w:r>
        <w:t xml:space="preserve">: </w:t>
      </w:r>
      <w:proofErr w:type="spellStart"/>
      <w:r>
        <w:t>Claudium</w:t>
      </w:r>
      <w:proofErr w:type="spellEnd"/>
      <w:r>
        <w:t xml:space="preserve"> </w:t>
      </w:r>
      <w:proofErr w:type="spellStart"/>
      <w:r>
        <w:t>Episcopum</w:t>
      </w:r>
      <w:proofErr w:type="spellEnd"/>
      <w:r>
        <w:t xml:space="preserve"> </w:t>
      </w:r>
      <w:proofErr w:type="spellStart"/>
      <w:r>
        <w:t>Taurinensem</w:t>
      </w:r>
      <w:proofErr w:type="spellEnd"/>
      <w:r>
        <w:t xml:space="preserve"> </w:t>
      </w:r>
      <w:proofErr w:type="spellStart"/>
      <w:r>
        <w:t>adversus</w:t>
      </w:r>
      <w:proofErr w:type="spellEnd"/>
      <w:r>
        <w:t xml:space="preserve"> </w:t>
      </w:r>
      <w:proofErr w:type="spellStart"/>
      <w:r>
        <w:t>Theodemirum</w:t>
      </w:r>
      <w:proofErr w:type="spellEnd"/>
      <w:r>
        <w:t xml:space="preserve"> </w:t>
      </w:r>
      <w:proofErr w:type="spellStart"/>
      <w:r>
        <w:t>Abbatem</w:t>
      </w:r>
      <w:proofErr w:type="spellEnd"/>
      <w:r>
        <w:t xml:space="preserve"> ec. </w:t>
      </w:r>
    </w:p>
    <w:p w14:paraId="1584BDC3" w14:textId="77777777" w:rsidR="00693260" w:rsidRDefault="00693260" w:rsidP="00693260">
      <w:pPr>
        <w:pStyle w:val="StandardWeb"/>
      </w:pPr>
      <w:r>
        <w:t xml:space="preserve">Ich will hiemit vermelden was für streit die Griechische und Römische Kirchen nach </w:t>
      </w:r>
      <w:proofErr w:type="spellStart"/>
      <w:r>
        <w:t>Gregorii</w:t>
      </w:r>
      <w:proofErr w:type="spellEnd"/>
      <w:r>
        <w:t xml:space="preserve"> Magni zeit der Bilder halben gehabt haben / wie </w:t>
      </w:r>
      <w:proofErr w:type="spellStart"/>
      <w:r>
        <w:t>ain</w:t>
      </w:r>
      <w:proofErr w:type="spellEnd"/>
      <w:r>
        <w:t xml:space="preserve"> </w:t>
      </w:r>
      <w:proofErr w:type="spellStart"/>
      <w:r>
        <w:t>thail</w:t>
      </w:r>
      <w:proofErr w:type="spellEnd"/>
      <w:r>
        <w:t xml:space="preserve"> / als die Griechen die Bilder abgeschafft / der ander </w:t>
      </w:r>
      <w:proofErr w:type="spellStart"/>
      <w:r>
        <w:t>sy</w:t>
      </w:r>
      <w:proofErr w:type="spellEnd"/>
      <w:r>
        <w:t xml:space="preserve"> in der Kirchen haben hat wollen. Ja das Concilium </w:t>
      </w:r>
      <w:proofErr w:type="spellStart"/>
      <w:r>
        <w:t>Elibertinum</w:t>
      </w:r>
      <w:proofErr w:type="spellEnd"/>
      <w:r>
        <w:t xml:space="preserve">, </w:t>
      </w:r>
      <w:proofErr w:type="spellStart"/>
      <w:r>
        <w:t>Constantinopolitanum</w:t>
      </w:r>
      <w:proofErr w:type="spellEnd"/>
      <w:r>
        <w:t xml:space="preserve"> </w:t>
      </w:r>
      <w:proofErr w:type="spellStart"/>
      <w:r>
        <w:t>unnd</w:t>
      </w:r>
      <w:proofErr w:type="spellEnd"/>
      <w:r>
        <w:t xml:space="preserve"> </w:t>
      </w:r>
      <w:proofErr w:type="spellStart"/>
      <w:r>
        <w:t>Ephesium</w:t>
      </w:r>
      <w:proofErr w:type="spellEnd"/>
      <w:r>
        <w:t xml:space="preserve"> </w:t>
      </w:r>
      <w:proofErr w:type="spellStart"/>
      <w:r>
        <w:t>habent</w:t>
      </w:r>
      <w:proofErr w:type="spellEnd"/>
      <w:r>
        <w:t xml:space="preserve"> die Bilder und </w:t>
      </w:r>
      <w:proofErr w:type="spellStart"/>
      <w:r>
        <w:t>jr</w:t>
      </w:r>
      <w:proofErr w:type="spellEnd"/>
      <w:r>
        <w:t xml:space="preserve"> </w:t>
      </w:r>
      <w:proofErr w:type="spellStart"/>
      <w:r>
        <w:t>verehrung</w:t>
      </w:r>
      <w:proofErr w:type="spellEnd"/>
      <w:r>
        <w:t xml:space="preserve"> </w:t>
      </w:r>
      <w:proofErr w:type="spellStart"/>
      <w:r>
        <w:t>gantz</w:t>
      </w:r>
      <w:proofErr w:type="spellEnd"/>
      <w:r>
        <w:t xml:space="preserve"> und gar </w:t>
      </w:r>
      <w:proofErr w:type="spellStart"/>
      <w:r>
        <w:t>verdampt</w:t>
      </w:r>
      <w:proofErr w:type="spellEnd"/>
      <w:r>
        <w:t xml:space="preserve">. Welche hernach erst durch den Bapst </w:t>
      </w:r>
      <w:proofErr w:type="spellStart"/>
      <w:r>
        <w:t>Stephanum</w:t>
      </w:r>
      <w:proofErr w:type="spellEnd"/>
      <w:r>
        <w:t xml:space="preserve"> 3. und </w:t>
      </w:r>
      <w:proofErr w:type="spellStart"/>
      <w:r>
        <w:t>Hadrianum</w:t>
      </w:r>
      <w:proofErr w:type="spellEnd"/>
      <w:r>
        <w:t xml:space="preserve"> 1. im 781. </w:t>
      </w:r>
      <w:proofErr w:type="spellStart"/>
      <w:r>
        <w:t>Jar</w:t>
      </w:r>
      <w:proofErr w:type="spellEnd"/>
      <w:r>
        <w:t xml:space="preserve"> nach Christi </w:t>
      </w:r>
      <w:proofErr w:type="spellStart"/>
      <w:r>
        <w:t>geburt</w:t>
      </w:r>
      <w:proofErr w:type="spellEnd"/>
      <w:r>
        <w:t xml:space="preserve"> </w:t>
      </w:r>
      <w:proofErr w:type="spellStart"/>
      <w:r>
        <w:t>seind</w:t>
      </w:r>
      <w:proofErr w:type="spellEnd"/>
      <w:r>
        <w:t xml:space="preserve"> wider approbiert </w:t>
      </w:r>
      <w:proofErr w:type="spellStart"/>
      <w:r>
        <w:t>unnd</w:t>
      </w:r>
      <w:proofErr w:type="spellEnd"/>
      <w:r>
        <w:t xml:space="preserve"> in die Kirchen </w:t>
      </w:r>
      <w:proofErr w:type="spellStart"/>
      <w:r>
        <w:t>gestelt</w:t>
      </w:r>
      <w:proofErr w:type="spellEnd"/>
      <w:r>
        <w:t xml:space="preserve"> und verehret worden / wie Platina und </w:t>
      </w:r>
      <w:proofErr w:type="spellStart"/>
      <w:r>
        <w:t>Volatz</w:t>
      </w:r>
      <w:proofErr w:type="spellEnd"/>
      <w:r>
        <w:t xml:space="preserve"> bezeugend. </w:t>
      </w:r>
    </w:p>
    <w:p w14:paraId="2070A979" w14:textId="77777777" w:rsidR="00693260" w:rsidRDefault="00693260" w:rsidP="00693260">
      <w:pPr>
        <w:pStyle w:val="StandardWeb"/>
      </w:pPr>
      <w:r>
        <w:t xml:space="preserve">Zu dem sechsten / so </w:t>
      </w:r>
      <w:proofErr w:type="spellStart"/>
      <w:r>
        <w:t>seind</w:t>
      </w:r>
      <w:proofErr w:type="spellEnd"/>
      <w:r>
        <w:t xml:space="preserve"> </w:t>
      </w:r>
      <w:proofErr w:type="spellStart"/>
      <w:r>
        <w:t>etlich</w:t>
      </w:r>
      <w:proofErr w:type="spellEnd"/>
      <w:r>
        <w:t xml:space="preserve"> Ketzer gewesen / die sich der Bilder durch die </w:t>
      </w:r>
      <w:proofErr w:type="spellStart"/>
      <w:r>
        <w:t>verehrung</w:t>
      </w:r>
      <w:proofErr w:type="spellEnd"/>
      <w:r>
        <w:t xml:space="preserve"> mißbraucht haben / welches in </w:t>
      </w:r>
      <w:proofErr w:type="spellStart"/>
      <w:r>
        <w:t>jnen</w:t>
      </w:r>
      <w:proofErr w:type="spellEnd"/>
      <w:r>
        <w:t xml:space="preserve"> ist gestrafft worden. Ireneus schreibt / das die Junger </w:t>
      </w:r>
      <w:proofErr w:type="spellStart"/>
      <w:r>
        <w:t>Basilidis</w:t>
      </w:r>
      <w:proofErr w:type="spellEnd"/>
      <w:r>
        <w:t xml:space="preserve"> des Ketzers / die Bilder verehrt haben. Item der Ketzer </w:t>
      </w:r>
      <w:proofErr w:type="spellStart"/>
      <w:r>
        <w:t>Carpocrates</w:t>
      </w:r>
      <w:proofErr w:type="spellEnd"/>
      <w:r>
        <w:t xml:space="preserve"> </w:t>
      </w:r>
      <w:proofErr w:type="spellStart"/>
      <w:r>
        <w:t>sampt</w:t>
      </w:r>
      <w:proofErr w:type="spellEnd"/>
      <w:r>
        <w:t xml:space="preserve"> seinen </w:t>
      </w:r>
      <w:proofErr w:type="spellStart"/>
      <w:r>
        <w:t>Jundern</w:t>
      </w:r>
      <w:proofErr w:type="spellEnd"/>
      <w:r>
        <w:t xml:space="preserve"> / die </w:t>
      </w:r>
      <w:proofErr w:type="spellStart"/>
      <w:r>
        <w:t>Gnostici</w:t>
      </w:r>
      <w:proofErr w:type="spellEnd"/>
      <w:r>
        <w:t xml:space="preserve"> </w:t>
      </w:r>
      <w:proofErr w:type="spellStart"/>
      <w:r>
        <w:t>genandt</w:t>
      </w:r>
      <w:proofErr w:type="spellEnd"/>
      <w:r>
        <w:t xml:space="preserve"> </w:t>
      </w:r>
      <w:proofErr w:type="spellStart"/>
      <w:r>
        <w:t>warden</w:t>
      </w:r>
      <w:proofErr w:type="spellEnd"/>
      <w:r>
        <w:t xml:space="preserve"> / haben Christi und der </w:t>
      </w:r>
      <w:proofErr w:type="spellStart"/>
      <w:r>
        <w:t>Apostlen</w:t>
      </w:r>
      <w:proofErr w:type="spellEnd"/>
      <w:r>
        <w:t xml:space="preserve"> </w:t>
      </w:r>
      <w:proofErr w:type="spellStart"/>
      <w:r>
        <w:t>Bildtnuß</w:t>
      </w:r>
      <w:proofErr w:type="spellEnd"/>
      <w:r>
        <w:t xml:space="preserve"> </w:t>
      </w:r>
      <w:proofErr w:type="spellStart"/>
      <w:r>
        <w:t>gereuchert</w:t>
      </w:r>
      <w:proofErr w:type="spellEnd"/>
      <w:r>
        <w:t xml:space="preserve"> / und sie verehret / als sonderlich </w:t>
      </w:r>
      <w:proofErr w:type="spellStart"/>
      <w:r>
        <w:t>Marcellina</w:t>
      </w:r>
      <w:proofErr w:type="spellEnd"/>
      <w:r>
        <w:t xml:space="preserve"> beklagt </w:t>
      </w:r>
      <w:proofErr w:type="spellStart"/>
      <w:r>
        <w:t>wirt</w:t>
      </w:r>
      <w:proofErr w:type="spellEnd"/>
      <w:r>
        <w:t xml:space="preserve">. </w:t>
      </w:r>
      <w:proofErr w:type="spellStart"/>
      <w:r>
        <w:t>Darvon</w:t>
      </w:r>
      <w:proofErr w:type="spellEnd"/>
      <w:r>
        <w:t xml:space="preserve"> Augustinus des </w:t>
      </w:r>
      <w:proofErr w:type="spellStart"/>
      <w:r>
        <w:t>heresibus</w:t>
      </w:r>
      <w:proofErr w:type="spellEnd"/>
      <w:r>
        <w:t xml:space="preserve"> und </w:t>
      </w:r>
      <w:proofErr w:type="spellStart"/>
      <w:r>
        <w:t>Epiphanius</w:t>
      </w:r>
      <w:proofErr w:type="spellEnd"/>
      <w:r>
        <w:t xml:space="preserve"> Tom 2. </w:t>
      </w:r>
      <w:proofErr w:type="spellStart"/>
      <w:r>
        <w:t>lib</w:t>
      </w:r>
      <w:proofErr w:type="spellEnd"/>
      <w:r>
        <w:t xml:space="preserve">. 1. </w:t>
      </w:r>
      <w:proofErr w:type="spellStart"/>
      <w:r>
        <w:t>Heres</w:t>
      </w:r>
      <w:proofErr w:type="spellEnd"/>
      <w:r>
        <w:t xml:space="preserve">. 17. </w:t>
      </w:r>
      <w:proofErr w:type="spellStart"/>
      <w:r>
        <w:t>meldung</w:t>
      </w:r>
      <w:proofErr w:type="spellEnd"/>
      <w:r>
        <w:t xml:space="preserve"> </w:t>
      </w:r>
      <w:proofErr w:type="spellStart"/>
      <w:r>
        <w:t>thon</w:t>
      </w:r>
      <w:proofErr w:type="spellEnd"/>
      <w:r>
        <w:t xml:space="preserve">. </w:t>
      </w:r>
    </w:p>
    <w:p w14:paraId="1D225350" w14:textId="77777777" w:rsidR="00693260" w:rsidRDefault="00693260" w:rsidP="00693260">
      <w:pPr>
        <w:pStyle w:val="StandardWeb"/>
      </w:pPr>
      <w:proofErr w:type="spellStart"/>
      <w:r>
        <w:t>Zuletst</w:t>
      </w:r>
      <w:proofErr w:type="spellEnd"/>
      <w:r>
        <w:t xml:space="preserve"> / so </w:t>
      </w:r>
      <w:proofErr w:type="spellStart"/>
      <w:r>
        <w:t>müß</w:t>
      </w:r>
      <w:proofErr w:type="spellEnd"/>
      <w:r>
        <w:t xml:space="preserve"> </w:t>
      </w:r>
      <w:proofErr w:type="spellStart"/>
      <w:r>
        <w:t>ain</w:t>
      </w:r>
      <w:proofErr w:type="spellEnd"/>
      <w:r>
        <w:t xml:space="preserve"> </w:t>
      </w:r>
      <w:proofErr w:type="spellStart"/>
      <w:r>
        <w:t>yeder</w:t>
      </w:r>
      <w:proofErr w:type="spellEnd"/>
      <w:r>
        <w:t xml:space="preserve"> Christ bekennen / wie diß </w:t>
      </w:r>
      <w:proofErr w:type="spellStart"/>
      <w:r>
        <w:t>ain</w:t>
      </w:r>
      <w:proofErr w:type="spellEnd"/>
      <w:r>
        <w:t xml:space="preserve"> </w:t>
      </w:r>
      <w:proofErr w:type="spellStart"/>
      <w:r>
        <w:t>grewlicher</w:t>
      </w:r>
      <w:proofErr w:type="spellEnd"/>
      <w:r>
        <w:t xml:space="preserve"> </w:t>
      </w:r>
      <w:proofErr w:type="spellStart"/>
      <w:r>
        <w:t>mißbrauch</w:t>
      </w:r>
      <w:proofErr w:type="spellEnd"/>
      <w:r>
        <w:t xml:space="preserve"> der Bilder sey zu </w:t>
      </w:r>
      <w:proofErr w:type="spellStart"/>
      <w:r>
        <w:t>unnser</w:t>
      </w:r>
      <w:proofErr w:type="spellEnd"/>
      <w:r>
        <w:t xml:space="preserve"> </w:t>
      </w:r>
      <w:proofErr w:type="spellStart"/>
      <w:r>
        <w:t>zeyten</w:t>
      </w:r>
      <w:proofErr w:type="spellEnd"/>
      <w:r>
        <w:t xml:space="preserve"> eingerissen / in dem man sie in der Kirchen / in </w:t>
      </w:r>
      <w:proofErr w:type="spellStart"/>
      <w:r>
        <w:t>heusern</w:t>
      </w:r>
      <w:proofErr w:type="spellEnd"/>
      <w:r>
        <w:t xml:space="preserve"> / und auf der </w:t>
      </w:r>
      <w:proofErr w:type="spellStart"/>
      <w:r>
        <w:t>strassen</w:t>
      </w:r>
      <w:proofErr w:type="spellEnd"/>
      <w:r>
        <w:t xml:space="preserve"> für Patronen und </w:t>
      </w:r>
      <w:proofErr w:type="spellStart"/>
      <w:r>
        <w:t>nothelffer</w:t>
      </w:r>
      <w:proofErr w:type="spellEnd"/>
      <w:r>
        <w:t xml:space="preserve"> </w:t>
      </w:r>
      <w:proofErr w:type="spellStart"/>
      <w:r>
        <w:t>auffgeworffen</w:t>
      </w:r>
      <w:proofErr w:type="spellEnd"/>
      <w:r>
        <w:t xml:space="preserve"> hat / als wann die </w:t>
      </w:r>
      <w:proofErr w:type="spellStart"/>
      <w:r>
        <w:t>hailger</w:t>
      </w:r>
      <w:proofErr w:type="spellEnd"/>
      <w:r>
        <w:t xml:space="preserve"> / so </w:t>
      </w:r>
      <w:proofErr w:type="spellStart"/>
      <w:r>
        <w:t>dardurch</w:t>
      </w:r>
      <w:proofErr w:type="spellEnd"/>
      <w:r>
        <w:t xml:space="preserve"> abgebildet / </w:t>
      </w:r>
      <w:proofErr w:type="spellStart"/>
      <w:r>
        <w:t>darbey</w:t>
      </w:r>
      <w:proofErr w:type="spellEnd"/>
      <w:r>
        <w:t xml:space="preserve"> Göttliche </w:t>
      </w:r>
      <w:proofErr w:type="spellStart"/>
      <w:r>
        <w:t>würckungen</w:t>
      </w:r>
      <w:proofErr w:type="spellEnd"/>
      <w:r>
        <w:t xml:space="preserve"> und wunder </w:t>
      </w:r>
      <w:proofErr w:type="spellStart"/>
      <w:r>
        <w:t>erzaigten</w:t>
      </w:r>
      <w:proofErr w:type="spellEnd"/>
      <w:r>
        <w:t xml:space="preserve">: Man hanget </w:t>
      </w:r>
      <w:proofErr w:type="spellStart"/>
      <w:r>
        <w:t>inn</w:t>
      </w:r>
      <w:proofErr w:type="spellEnd"/>
      <w:r>
        <w:t xml:space="preserve"> </w:t>
      </w:r>
      <w:proofErr w:type="spellStart"/>
      <w:r>
        <w:t>ansehung</w:t>
      </w:r>
      <w:proofErr w:type="spellEnd"/>
      <w:r>
        <w:t xml:space="preserve"> der Bilder / mit den </w:t>
      </w:r>
      <w:proofErr w:type="spellStart"/>
      <w:r>
        <w:t>gedancken</w:t>
      </w:r>
      <w:proofErr w:type="spellEnd"/>
      <w:r>
        <w:t xml:space="preserve"> an der form des Bilds </w:t>
      </w:r>
      <w:proofErr w:type="spellStart"/>
      <w:r>
        <w:t>mer</w:t>
      </w:r>
      <w:proofErr w:type="spellEnd"/>
      <w:r>
        <w:t xml:space="preserve"> / als an dem / so </w:t>
      </w:r>
      <w:proofErr w:type="spellStart"/>
      <w:r>
        <w:t>dardurch</w:t>
      </w:r>
      <w:proofErr w:type="spellEnd"/>
      <w:r>
        <w:t xml:space="preserve"> abgebildet / daher der </w:t>
      </w:r>
      <w:proofErr w:type="spellStart"/>
      <w:r>
        <w:t>gedanck</w:t>
      </w:r>
      <w:proofErr w:type="spellEnd"/>
      <w:r>
        <w:t xml:space="preserve"> </w:t>
      </w:r>
      <w:proofErr w:type="spellStart"/>
      <w:r>
        <w:t>unnd</w:t>
      </w:r>
      <w:proofErr w:type="spellEnd"/>
      <w:r>
        <w:t xml:space="preserve"> das </w:t>
      </w:r>
      <w:proofErr w:type="spellStart"/>
      <w:r>
        <w:t>gebeet</w:t>
      </w:r>
      <w:proofErr w:type="spellEnd"/>
      <w:r>
        <w:t xml:space="preserve"> nicht </w:t>
      </w:r>
      <w:proofErr w:type="spellStart"/>
      <w:r>
        <w:t>geschaiden</w:t>
      </w:r>
      <w:proofErr w:type="spellEnd"/>
      <w:r>
        <w:t xml:space="preserve"> werden: Man </w:t>
      </w:r>
      <w:proofErr w:type="spellStart"/>
      <w:r>
        <w:t>kumbt</w:t>
      </w:r>
      <w:proofErr w:type="spellEnd"/>
      <w:r>
        <w:t xml:space="preserve"> in den falschen </w:t>
      </w:r>
      <w:proofErr w:type="spellStart"/>
      <w:r>
        <w:t>wahn</w:t>
      </w:r>
      <w:proofErr w:type="spellEnd"/>
      <w:r>
        <w:t xml:space="preserve"> / als wann das </w:t>
      </w:r>
      <w:proofErr w:type="spellStart"/>
      <w:r>
        <w:t>gebeet</w:t>
      </w:r>
      <w:proofErr w:type="spellEnd"/>
      <w:r>
        <w:t xml:space="preserve"> von den Bildern mehr erhört werde / als </w:t>
      </w:r>
      <w:proofErr w:type="spellStart"/>
      <w:r>
        <w:t>anderstwa</w:t>
      </w:r>
      <w:proofErr w:type="spellEnd"/>
      <w:r>
        <w:t xml:space="preserve"> / </w:t>
      </w:r>
      <w:proofErr w:type="spellStart"/>
      <w:r>
        <w:t>darvon</w:t>
      </w:r>
      <w:proofErr w:type="spellEnd"/>
      <w:r>
        <w:t xml:space="preserve"> Gottes </w:t>
      </w:r>
      <w:proofErr w:type="spellStart"/>
      <w:r>
        <w:t>wort</w:t>
      </w:r>
      <w:proofErr w:type="spellEnd"/>
      <w:r>
        <w:t xml:space="preserve"> nichts </w:t>
      </w:r>
      <w:proofErr w:type="spellStart"/>
      <w:r>
        <w:t>waißt</w:t>
      </w:r>
      <w:proofErr w:type="spellEnd"/>
      <w:r>
        <w:t xml:space="preserve">: Man verehret durch das Bild mit Göttlicher ehr der </w:t>
      </w:r>
      <w:proofErr w:type="spellStart"/>
      <w:r>
        <w:t>anruffung</w:t>
      </w:r>
      <w:proofErr w:type="spellEnd"/>
      <w:r>
        <w:t xml:space="preserve"> die </w:t>
      </w:r>
      <w:proofErr w:type="spellStart"/>
      <w:r>
        <w:t>personen</w:t>
      </w:r>
      <w:proofErr w:type="spellEnd"/>
      <w:r>
        <w:t xml:space="preserve"> der </w:t>
      </w:r>
      <w:proofErr w:type="spellStart"/>
      <w:r>
        <w:t>abgestorbnen</w:t>
      </w:r>
      <w:proofErr w:type="spellEnd"/>
      <w:r>
        <w:t xml:space="preserve"> </w:t>
      </w:r>
      <w:proofErr w:type="spellStart"/>
      <w:r>
        <w:t>Hailigen</w:t>
      </w:r>
      <w:proofErr w:type="spellEnd"/>
      <w:r>
        <w:t xml:space="preserve"> / welcher leib im grab verfaulet </w:t>
      </w:r>
      <w:proofErr w:type="spellStart"/>
      <w:r>
        <w:t>ligt</w:t>
      </w:r>
      <w:proofErr w:type="spellEnd"/>
      <w:r>
        <w:t xml:space="preserve"> / </w:t>
      </w:r>
      <w:proofErr w:type="spellStart"/>
      <w:r>
        <w:t>unnd</w:t>
      </w:r>
      <w:proofErr w:type="spellEnd"/>
      <w:r>
        <w:t xml:space="preserve"> </w:t>
      </w:r>
      <w:proofErr w:type="spellStart"/>
      <w:r>
        <w:t>allain</w:t>
      </w:r>
      <w:proofErr w:type="spellEnd"/>
      <w:r>
        <w:t xml:space="preserve"> die </w:t>
      </w:r>
      <w:proofErr w:type="spellStart"/>
      <w:r>
        <w:t>seel</w:t>
      </w:r>
      <w:proofErr w:type="spellEnd"/>
      <w:r>
        <w:t xml:space="preserve"> bey Gott ist / da man dannoch die </w:t>
      </w:r>
      <w:proofErr w:type="spellStart"/>
      <w:r>
        <w:t>gantze</w:t>
      </w:r>
      <w:proofErr w:type="spellEnd"/>
      <w:r>
        <w:t xml:space="preserve"> </w:t>
      </w:r>
      <w:proofErr w:type="spellStart"/>
      <w:r>
        <w:t>person</w:t>
      </w:r>
      <w:proofErr w:type="spellEnd"/>
      <w:r>
        <w:t xml:space="preserve"> </w:t>
      </w:r>
      <w:proofErr w:type="spellStart"/>
      <w:r>
        <w:t>anrufft</w:t>
      </w:r>
      <w:proofErr w:type="spellEnd"/>
      <w:r>
        <w:t xml:space="preserve">. Legt hiemit den </w:t>
      </w:r>
      <w:proofErr w:type="spellStart"/>
      <w:r>
        <w:t>Hailigen</w:t>
      </w:r>
      <w:proofErr w:type="spellEnd"/>
      <w:r>
        <w:t xml:space="preserve"> zu durch das </w:t>
      </w:r>
      <w:proofErr w:type="spellStart"/>
      <w:r>
        <w:t>gebett</w:t>
      </w:r>
      <w:proofErr w:type="spellEnd"/>
      <w:r>
        <w:t xml:space="preserve"> die </w:t>
      </w:r>
      <w:proofErr w:type="spellStart"/>
      <w:r>
        <w:t>Allmächtigkait</w:t>
      </w:r>
      <w:proofErr w:type="spellEnd"/>
      <w:r>
        <w:t xml:space="preserve"> / dann sie für </w:t>
      </w:r>
      <w:proofErr w:type="spellStart"/>
      <w:r>
        <w:t>nothelffer</w:t>
      </w:r>
      <w:proofErr w:type="spellEnd"/>
      <w:r>
        <w:t xml:space="preserve"> </w:t>
      </w:r>
      <w:proofErr w:type="spellStart"/>
      <w:r>
        <w:t>angeruffen</w:t>
      </w:r>
      <w:proofErr w:type="spellEnd"/>
      <w:r>
        <w:t xml:space="preserve"> werden. Item die </w:t>
      </w:r>
      <w:proofErr w:type="spellStart"/>
      <w:r>
        <w:t>allwissenhait</w:t>
      </w:r>
      <w:proofErr w:type="spellEnd"/>
      <w:r>
        <w:t xml:space="preserve"> und </w:t>
      </w:r>
      <w:proofErr w:type="spellStart"/>
      <w:r>
        <w:t>erforschung</w:t>
      </w:r>
      <w:proofErr w:type="spellEnd"/>
      <w:r>
        <w:t xml:space="preserve"> der </w:t>
      </w:r>
      <w:proofErr w:type="spellStart"/>
      <w:r>
        <w:t>hertzen</w:t>
      </w:r>
      <w:proofErr w:type="spellEnd"/>
      <w:r>
        <w:t xml:space="preserve"> / als die der </w:t>
      </w:r>
      <w:proofErr w:type="spellStart"/>
      <w:r>
        <w:t>anruffenden</w:t>
      </w:r>
      <w:proofErr w:type="spellEnd"/>
      <w:r>
        <w:t xml:space="preserve"> </w:t>
      </w:r>
      <w:proofErr w:type="spellStart"/>
      <w:r>
        <w:t>hertzen</w:t>
      </w:r>
      <w:proofErr w:type="spellEnd"/>
      <w:r>
        <w:t xml:space="preserve"> </w:t>
      </w:r>
      <w:proofErr w:type="spellStart"/>
      <w:r>
        <w:t>seufftzer</w:t>
      </w:r>
      <w:proofErr w:type="spellEnd"/>
      <w:r>
        <w:t xml:space="preserve"> erkennet: Ferner gibt man den </w:t>
      </w:r>
      <w:proofErr w:type="spellStart"/>
      <w:r>
        <w:t>Hailigen</w:t>
      </w:r>
      <w:proofErr w:type="spellEnd"/>
      <w:r>
        <w:t xml:space="preserve"> auch zu die </w:t>
      </w:r>
      <w:proofErr w:type="spellStart"/>
      <w:r>
        <w:t>gegenwertigkait</w:t>
      </w:r>
      <w:proofErr w:type="spellEnd"/>
      <w:r>
        <w:t xml:space="preserve"> an allen orten / </w:t>
      </w:r>
      <w:proofErr w:type="spellStart"/>
      <w:r>
        <w:t>wa</w:t>
      </w:r>
      <w:proofErr w:type="spellEnd"/>
      <w:r>
        <w:t xml:space="preserve"> man sie </w:t>
      </w:r>
      <w:proofErr w:type="spellStart"/>
      <w:r>
        <w:t>anrufft</w:t>
      </w:r>
      <w:proofErr w:type="spellEnd"/>
      <w:r>
        <w:t xml:space="preserve"> als </w:t>
      </w:r>
      <w:proofErr w:type="spellStart"/>
      <w:r>
        <w:t>patronen</w:t>
      </w:r>
      <w:proofErr w:type="spellEnd"/>
      <w:r>
        <w:t xml:space="preserve"> / und </w:t>
      </w:r>
      <w:proofErr w:type="spellStart"/>
      <w:r>
        <w:t>wirt</w:t>
      </w:r>
      <w:proofErr w:type="spellEnd"/>
      <w:r>
        <w:t xml:space="preserve"> also der </w:t>
      </w:r>
      <w:proofErr w:type="spellStart"/>
      <w:r>
        <w:t>Christenliche</w:t>
      </w:r>
      <w:proofErr w:type="spellEnd"/>
      <w:r>
        <w:t xml:space="preserve"> glaub durch solche </w:t>
      </w:r>
      <w:proofErr w:type="spellStart"/>
      <w:r>
        <w:t>anruffung</w:t>
      </w:r>
      <w:proofErr w:type="spellEnd"/>
      <w:r>
        <w:t xml:space="preserve"> / so </w:t>
      </w:r>
      <w:proofErr w:type="spellStart"/>
      <w:r>
        <w:t>Got</w:t>
      </w:r>
      <w:proofErr w:type="spellEnd"/>
      <w:r>
        <w:t xml:space="preserve"> </w:t>
      </w:r>
      <w:proofErr w:type="spellStart"/>
      <w:r>
        <w:t>allain</w:t>
      </w:r>
      <w:proofErr w:type="spellEnd"/>
      <w:r>
        <w:t xml:space="preserve"> zugehörig / auf die </w:t>
      </w:r>
      <w:proofErr w:type="spellStart"/>
      <w:r>
        <w:t>verstorbne</w:t>
      </w:r>
      <w:proofErr w:type="spellEnd"/>
      <w:r>
        <w:t xml:space="preserve"> </w:t>
      </w:r>
      <w:proofErr w:type="spellStart"/>
      <w:r>
        <w:t>Hailigen</w:t>
      </w:r>
      <w:proofErr w:type="spellEnd"/>
      <w:r>
        <w:t xml:space="preserve"> / durch die ehr der </w:t>
      </w:r>
      <w:proofErr w:type="spellStart"/>
      <w:r>
        <w:t>Bildtnuß</w:t>
      </w:r>
      <w:proofErr w:type="spellEnd"/>
      <w:r>
        <w:t xml:space="preserve"> / gewendet / </w:t>
      </w:r>
      <w:proofErr w:type="spellStart"/>
      <w:r>
        <w:t>welliches</w:t>
      </w:r>
      <w:proofErr w:type="spellEnd"/>
      <w:r>
        <w:t xml:space="preserve"> </w:t>
      </w:r>
      <w:proofErr w:type="spellStart"/>
      <w:r>
        <w:t>ain</w:t>
      </w:r>
      <w:proofErr w:type="spellEnd"/>
      <w:r>
        <w:t xml:space="preserve"> </w:t>
      </w:r>
      <w:proofErr w:type="spellStart"/>
      <w:r>
        <w:t>grewel</w:t>
      </w:r>
      <w:proofErr w:type="spellEnd"/>
      <w:r>
        <w:t xml:space="preserve"> ist. </w:t>
      </w:r>
      <w:proofErr w:type="spellStart"/>
      <w:r>
        <w:t>Unnd</w:t>
      </w:r>
      <w:proofErr w:type="spellEnd"/>
      <w:r>
        <w:t xml:space="preserve"> ist zumal </w:t>
      </w:r>
      <w:proofErr w:type="spellStart"/>
      <w:r>
        <w:t>spöttlich</w:t>
      </w:r>
      <w:proofErr w:type="spellEnd"/>
      <w:r>
        <w:t xml:space="preserve"> / das </w:t>
      </w:r>
      <w:proofErr w:type="spellStart"/>
      <w:r>
        <w:t>ain</w:t>
      </w:r>
      <w:proofErr w:type="spellEnd"/>
      <w:r>
        <w:t xml:space="preserve"> </w:t>
      </w:r>
      <w:proofErr w:type="spellStart"/>
      <w:r>
        <w:t>mensch</w:t>
      </w:r>
      <w:proofErr w:type="spellEnd"/>
      <w:r>
        <w:t xml:space="preserve"> vor dem / das geringer als er ist / und mit </w:t>
      </w:r>
      <w:proofErr w:type="spellStart"/>
      <w:r>
        <w:t>kainer</w:t>
      </w:r>
      <w:proofErr w:type="spellEnd"/>
      <w:r>
        <w:t xml:space="preserve"> </w:t>
      </w:r>
      <w:proofErr w:type="spellStart"/>
      <w:r>
        <w:t>vernunfft</w:t>
      </w:r>
      <w:proofErr w:type="spellEnd"/>
      <w:r>
        <w:t xml:space="preserve"> noch leben begabt / sich </w:t>
      </w:r>
      <w:proofErr w:type="spellStart"/>
      <w:r>
        <w:t>bucket</w:t>
      </w:r>
      <w:proofErr w:type="spellEnd"/>
      <w:r>
        <w:t xml:space="preserve"> / </w:t>
      </w:r>
      <w:proofErr w:type="spellStart"/>
      <w:r>
        <w:t>naiget</w:t>
      </w:r>
      <w:proofErr w:type="spellEnd"/>
      <w:r>
        <w:t xml:space="preserve"> / und </w:t>
      </w:r>
      <w:proofErr w:type="spellStart"/>
      <w:r>
        <w:t>anbettet</w:t>
      </w:r>
      <w:proofErr w:type="spellEnd"/>
      <w:r>
        <w:t xml:space="preserve"> / auch </w:t>
      </w:r>
      <w:proofErr w:type="spellStart"/>
      <w:r>
        <w:t>zuweylen</w:t>
      </w:r>
      <w:proofErr w:type="spellEnd"/>
      <w:r>
        <w:t xml:space="preserve"> </w:t>
      </w:r>
      <w:proofErr w:type="spellStart"/>
      <w:r>
        <w:t>kusset</w:t>
      </w:r>
      <w:proofErr w:type="spellEnd"/>
      <w:r>
        <w:t xml:space="preserve"> und halset. Wer nun </w:t>
      </w:r>
      <w:proofErr w:type="spellStart"/>
      <w:r>
        <w:t>ain</w:t>
      </w:r>
      <w:proofErr w:type="spellEnd"/>
      <w:r>
        <w:t xml:space="preserve"> </w:t>
      </w:r>
      <w:proofErr w:type="spellStart"/>
      <w:r>
        <w:t>Christenlich</w:t>
      </w:r>
      <w:proofErr w:type="spellEnd"/>
      <w:r>
        <w:t xml:space="preserve"> </w:t>
      </w:r>
      <w:proofErr w:type="spellStart"/>
      <w:r>
        <w:t>hertz</w:t>
      </w:r>
      <w:proofErr w:type="spellEnd"/>
      <w:r>
        <w:t xml:space="preserve"> </w:t>
      </w:r>
      <w:proofErr w:type="spellStart"/>
      <w:r>
        <w:t>unnd</w:t>
      </w:r>
      <w:proofErr w:type="spellEnd"/>
      <w:r>
        <w:t xml:space="preserve"> </w:t>
      </w:r>
      <w:proofErr w:type="spellStart"/>
      <w:r>
        <w:t>gemüt</w:t>
      </w:r>
      <w:proofErr w:type="spellEnd"/>
      <w:r>
        <w:t xml:space="preserve"> hat / </w:t>
      </w:r>
      <w:proofErr w:type="spellStart"/>
      <w:r>
        <w:t>wirt</w:t>
      </w:r>
      <w:proofErr w:type="spellEnd"/>
      <w:r>
        <w:t xml:space="preserve"> </w:t>
      </w:r>
      <w:proofErr w:type="spellStart"/>
      <w:r>
        <w:t>umb</w:t>
      </w:r>
      <w:proofErr w:type="spellEnd"/>
      <w:r>
        <w:t xml:space="preserve"> Gottes ehr und seines ernstlichen </w:t>
      </w:r>
      <w:proofErr w:type="spellStart"/>
      <w:r>
        <w:t>befelchs</w:t>
      </w:r>
      <w:proofErr w:type="spellEnd"/>
      <w:r>
        <w:t xml:space="preserve"> willen / die </w:t>
      </w:r>
      <w:proofErr w:type="spellStart"/>
      <w:r>
        <w:t>verehrung</w:t>
      </w:r>
      <w:proofErr w:type="spellEnd"/>
      <w:r>
        <w:t xml:space="preserve"> der Bilder </w:t>
      </w:r>
      <w:proofErr w:type="spellStart"/>
      <w:r>
        <w:t>gäntzlich</w:t>
      </w:r>
      <w:proofErr w:type="spellEnd"/>
      <w:r>
        <w:t xml:space="preserve"> als </w:t>
      </w:r>
      <w:proofErr w:type="spellStart"/>
      <w:r>
        <w:t>ain</w:t>
      </w:r>
      <w:proofErr w:type="spellEnd"/>
      <w:r>
        <w:t xml:space="preserve"> </w:t>
      </w:r>
      <w:proofErr w:type="spellStart"/>
      <w:r>
        <w:t>Abgötterey</w:t>
      </w:r>
      <w:proofErr w:type="spellEnd"/>
      <w:r>
        <w:t xml:space="preserve"> fliehen und </w:t>
      </w:r>
      <w:proofErr w:type="spellStart"/>
      <w:r>
        <w:t>meyden</w:t>
      </w:r>
      <w:proofErr w:type="spellEnd"/>
      <w:r>
        <w:t xml:space="preserve">. </w:t>
      </w:r>
    </w:p>
    <w:p w14:paraId="48E2DB0F" w14:textId="77777777" w:rsidR="00693260" w:rsidRDefault="00693260" w:rsidP="00693260">
      <w:pPr>
        <w:pStyle w:val="StandardWeb"/>
      </w:pPr>
      <w:r>
        <w:t xml:space="preserve">Hie entsteht aber </w:t>
      </w:r>
      <w:proofErr w:type="spellStart"/>
      <w:r>
        <w:t>ain</w:t>
      </w:r>
      <w:proofErr w:type="spellEnd"/>
      <w:r>
        <w:t xml:space="preserve"> frag: Ob die Papisten auch die Bilder </w:t>
      </w:r>
      <w:proofErr w:type="spellStart"/>
      <w:r>
        <w:t>anruffen</w:t>
      </w:r>
      <w:proofErr w:type="spellEnd"/>
      <w:r>
        <w:t xml:space="preserve"> und </w:t>
      </w:r>
      <w:proofErr w:type="spellStart"/>
      <w:r>
        <w:t>jnen</w:t>
      </w:r>
      <w:proofErr w:type="spellEnd"/>
      <w:r>
        <w:t xml:space="preserve"> </w:t>
      </w:r>
      <w:proofErr w:type="spellStart"/>
      <w:r>
        <w:t>dienent</w:t>
      </w:r>
      <w:proofErr w:type="spellEnd"/>
      <w:r>
        <w:t xml:space="preserve"> / </w:t>
      </w:r>
      <w:proofErr w:type="spellStart"/>
      <w:r>
        <w:t>umb</w:t>
      </w:r>
      <w:proofErr w:type="spellEnd"/>
      <w:r>
        <w:t xml:space="preserve"> welches willen sie mögen mit der </w:t>
      </w:r>
      <w:proofErr w:type="spellStart"/>
      <w:r>
        <w:t>warhait</w:t>
      </w:r>
      <w:proofErr w:type="spellEnd"/>
      <w:r>
        <w:t xml:space="preserve"> Götzendiener </w:t>
      </w:r>
      <w:proofErr w:type="spellStart"/>
      <w:r>
        <w:t>genandt</w:t>
      </w:r>
      <w:proofErr w:type="spellEnd"/>
      <w:r>
        <w:t xml:space="preserve"> werden. </w:t>
      </w:r>
      <w:proofErr w:type="spellStart"/>
      <w:r>
        <w:t>Darauff</w:t>
      </w:r>
      <w:proofErr w:type="spellEnd"/>
      <w:r>
        <w:t xml:space="preserve"> mag </w:t>
      </w:r>
      <w:proofErr w:type="spellStart"/>
      <w:r>
        <w:t>ain</w:t>
      </w:r>
      <w:proofErr w:type="spellEnd"/>
      <w:r>
        <w:t xml:space="preserve"> Christ solchen </w:t>
      </w:r>
      <w:proofErr w:type="spellStart"/>
      <w:r>
        <w:t>ainfältigen</w:t>
      </w:r>
      <w:proofErr w:type="spellEnd"/>
      <w:r>
        <w:t xml:space="preserve"> / </w:t>
      </w:r>
      <w:proofErr w:type="spellStart"/>
      <w:r>
        <w:t>unnd</w:t>
      </w:r>
      <w:proofErr w:type="spellEnd"/>
      <w:r>
        <w:t xml:space="preserve"> doch </w:t>
      </w:r>
      <w:proofErr w:type="spellStart"/>
      <w:r>
        <w:t>warhafftigen</w:t>
      </w:r>
      <w:proofErr w:type="spellEnd"/>
      <w:r>
        <w:t xml:space="preserve"> Bericht fassen und </w:t>
      </w:r>
      <w:proofErr w:type="spellStart"/>
      <w:r>
        <w:t>mercken</w:t>
      </w:r>
      <w:proofErr w:type="spellEnd"/>
      <w:r>
        <w:t xml:space="preserve"> / Das alle die / so den Bildern besondere </w:t>
      </w:r>
      <w:proofErr w:type="spellStart"/>
      <w:r>
        <w:t>gaistliche</w:t>
      </w:r>
      <w:proofErr w:type="spellEnd"/>
      <w:r>
        <w:t xml:space="preserve"> </w:t>
      </w:r>
      <w:proofErr w:type="spellStart"/>
      <w:r>
        <w:t>krafft</w:t>
      </w:r>
      <w:proofErr w:type="spellEnd"/>
      <w:r>
        <w:t xml:space="preserve"> </w:t>
      </w:r>
      <w:proofErr w:type="spellStart"/>
      <w:r>
        <w:t>leibs</w:t>
      </w:r>
      <w:proofErr w:type="spellEnd"/>
      <w:r>
        <w:t xml:space="preserve"> und der </w:t>
      </w:r>
      <w:proofErr w:type="spellStart"/>
      <w:r>
        <w:t>seelen</w:t>
      </w:r>
      <w:proofErr w:type="spellEnd"/>
      <w:r>
        <w:t xml:space="preserve"> </w:t>
      </w:r>
      <w:proofErr w:type="spellStart"/>
      <w:r>
        <w:t>hail</w:t>
      </w:r>
      <w:proofErr w:type="spellEnd"/>
      <w:r>
        <w:t xml:space="preserve"> von </w:t>
      </w:r>
      <w:proofErr w:type="spellStart"/>
      <w:r>
        <w:t>jnen</w:t>
      </w:r>
      <w:proofErr w:type="spellEnd"/>
      <w:r>
        <w:t xml:space="preserve"> zu bekommen / zulegend / (</w:t>
      </w:r>
      <w:proofErr w:type="spellStart"/>
      <w:r>
        <w:t>darvon</w:t>
      </w:r>
      <w:proofErr w:type="spellEnd"/>
      <w:r>
        <w:t xml:space="preserve"> doch Gottes </w:t>
      </w:r>
      <w:proofErr w:type="spellStart"/>
      <w:r>
        <w:t>wort</w:t>
      </w:r>
      <w:proofErr w:type="spellEnd"/>
      <w:r>
        <w:t xml:space="preserve"> nichts meldet.) Auch </w:t>
      </w:r>
      <w:proofErr w:type="spellStart"/>
      <w:r>
        <w:t>jnen</w:t>
      </w:r>
      <w:proofErr w:type="spellEnd"/>
      <w:r>
        <w:t xml:space="preserve"> mit Göttlicher </w:t>
      </w:r>
      <w:proofErr w:type="spellStart"/>
      <w:r>
        <w:t>ehrerbietung</w:t>
      </w:r>
      <w:proofErr w:type="spellEnd"/>
      <w:r>
        <w:t xml:space="preserve"> oder </w:t>
      </w:r>
      <w:proofErr w:type="spellStart"/>
      <w:r>
        <w:t>anruffung</w:t>
      </w:r>
      <w:proofErr w:type="spellEnd"/>
      <w:r>
        <w:t xml:space="preserve"> / neben anderen </w:t>
      </w:r>
      <w:proofErr w:type="spellStart"/>
      <w:r>
        <w:t>underwürflichen</w:t>
      </w:r>
      <w:proofErr w:type="spellEnd"/>
      <w:r>
        <w:t xml:space="preserve"> Ceremonien dienen / die </w:t>
      </w:r>
      <w:proofErr w:type="spellStart"/>
      <w:r>
        <w:t>seind</w:t>
      </w:r>
      <w:proofErr w:type="spellEnd"/>
      <w:r>
        <w:t xml:space="preserve"> Abgöttische und rechte Götzendiener Exod. 20. </w:t>
      </w:r>
    </w:p>
    <w:p w14:paraId="41FAB4BA" w14:textId="77777777" w:rsidR="00693260" w:rsidRDefault="00693260" w:rsidP="00693260">
      <w:pPr>
        <w:pStyle w:val="StandardWeb"/>
      </w:pPr>
      <w:r>
        <w:t xml:space="preserve">Die Papisten aber </w:t>
      </w:r>
      <w:proofErr w:type="spellStart"/>
      <w:r>
        <w:t>thund</w:t>
      </w:r>
      <w:proofErr w:type="spellEnd"/>
      <w:r>
        <w:t xml:space="preserve"> diß alles / wie </w:t>
      </w:r>
      <w:proofErr w:type="spellStart"/>
      <w:r>
        <w:t>jre</w:t>
      </w:r>
      <w:proofErr w:type="spellEnd"/>
      <w:r>
        <w:t xml:space="preserve"> </w:t>
      </w:r>
      <w:proofErr w:type="spellStart"/>
      <w:r>
        <w:t>schrifften</w:t>
      </w:r>
      <w:proofErr w:type="spellEnd"/>
      <w:r>
        <w:t xml:space="preserve"> / und die tägliche </w:t>
      </w:r>
      <w:proofErr w:type="spellStart"/>
      <w:r>
        <w:t>erfarung</w:t>
      </w:r>
      <w:proofErr w:type="spellEnd"/>
      <w:r>
        <w:t xml:space="preserve"> mit sich bringt / und hernach </w:t>
      </w:r>
      <w:proofErr w:type="spellStart"/>
      <w:r>
        <w:t>oslle</w:t>
      </w:r>
      <w:proofErr w:type="spellEnd"/>
      <w:r>
        <w:t xml:space="preserve"> probiert werden. Derhalben sie </w:t>
      </w:r>
      <w:proofErr w:type="spellStart"/>
      <w:r>
        <w:t>billich</w:t>
      </w:r>
      <w:proofErr w:type="spellEnd"/>
      <w:r>
        <w:t xml:space="preserve"> als Abgöttische </w:t>
      </w:r>
      <w:proofErr w:type="spellStart"/>
      <w:r>
        <w:t>unnd</w:t>
      </w:r>
      <w:proofErr w:type="spellEnd"/>
      <w:r>
        <w:t xml:space="preserve"> Götzendiener sollen </w:t>
      </w:r>
      <w:proofErr w:type="spellStart"/>
      <w:r>
        <w:t>erkendt</w:t>
      </w:r>
      <w:proofErr w:type="spellEnd"/>
      <w:r>
        <w:t xml:space="preserve"> werden. </w:t>
      </w:r>
    </w:p>
    <w:p w14:paraId="49F41B16" w14:textId="77777777" w:rsidR="00693260" w:rsidRDefault="00693260" w:rsidP="00693260">
      <w:pPr>
        <w:pStyle w:val="berschrift2"/>
      </w:pPr>
      <w:r>
        <w:t>1. Prob</w:t>
      </w:r>
    </w:p>
    <w:p w14:paraId="34BFFAD4" w14:textId="77777777" w:rsidR="00693260" w:rsidRDefault="00693260" w:rsidP="00693260">
      <w:pPr>
        <w:pStyle w:val="StandardWeb"/>
      </w:pPr>
      <w:r>
        <w:rPr>
          <w:rStyle w:val="Fett"/>
          <w:rFonts w:eastAsiaTheme="majorEastAsia"/>
        </w:rPr>
        <w:t xml:space="preserve">Das die Papisten den Bildern Göttliche </w:t>
      </w:r>
      <w:proofErr w:type="spellStart"/>
      <w:r>
        <w:rPr>
          <w:rStyle w:val="Fett"/>
          <w:rFonts w:eastAsiaTheme="majorEastAsia"/>
        </w:rPr>
        <w:t>krafft</w:t>
      </w:r>
      <w:proofErr w:type="spellEnd"/>
      <w:r>
        <w:rPr>
          <w:rStyle w:val="Fett"/>
          <w:rFonts w:eastAsiaTheme="majorEastAsia"/>
        </w:rPr>
        <w:t xml:space="preserve"> und und </w:t>
      </w:r>
      <w:proofErr w:type="spellStart"/>
      <w:r>
        <w:rPr>
          <w:rStyle w:val="Fett"/>
          <w:rFonts w:eastAsiaTheme="majorEastAsia"/>
        </w:rPr>
        <w:t>hail</w:t>
      </w:r>
      <w:proofErr w:type="spellEnd"/>
      <w:r>
        <w:rPr>
          <w:rStyle w:val="Fett"/>
          <w:rFonts w:eastAsiaTheme="majorEastAsia"/>
        </w:rPr>
        <w:t xml:space="preserve"> </w:t>
      </w:r>
      <w:proofErr w:type="spellStart"/>
      <w:r>
        <w:rPr>
          <w:rStyle w:val="Fett"/>
          <w:rFonts w:eastAsiaTheme="majorEastAsia"/>
        </w:rPr>
        <w:t>leibs</w:t>
      </w:r>
      <w:proofErr w:type="spellEnd"/>
      <w:r>
        <w:rPr>
          <w:rStyle w:val="Fett"/>
          <w:rFonts w:eastAsiaTheme="majorEastAsia"/>
        </w:rPr>
        <w:t xml:space="preserve"> und der </w:t>
      </w:r>
      <w:proofErr w:type="spellStart"/>
      <w:r>
        <w:rPr>
          <w:rStyle w:val="Fett"/>
          <w:rFonts w:eastAsiaTheme="majorEastAsia"/>
        </w:rPr>
        <w:t>seel</w:t>
      </w:r>
      <w:proofErr w:type="spellEnd"/>
      <w:r>
        <w:rPr>
          <w:rStyle w:val="Fett"/>
          <w:rFonts w:eastAsiaTheme="majorEastAsia"/>
        </w:rPr>
        <w:t xml:space="preserve"> zulegend.</w:t>
      </w:r>
      <w:r>
        <w:t xml:space="preserve"> </w:t>
      </w:r>
    </w:p>
    <w:p w14:paraId="440656B4" w14:textId="77777777" w:rsidR="00693260" w:rsidRDefault="00693260" w:rsidP="00693260">
      <w:pPr>
        <w:pStyle w:val="StandardWeb"/>
      </w:pPr>
      <w:r>
        <w:t xml:space="preserve">In dem Römischen </w:t>
      </w:r>
      <w:proofErr w:type="spellStart"/>
      <w:r>
        <w:t>Pontificali</w:t>
      </w:r>
      <w:proofErr w:type="spellEnd"/>
      <w:r>
        <w:t xml:space="preserve"> </w:t>
      </w:r>
      <w:proofErr w:type="spellStart"/>
      <w:r>
        <w:t>wirt</w:t>
      </w:r>
      <w:proofErr w:type="spellEnd"/>
      <w:r>
        <w:t xml:space="preserve"> das Creutz mit </w:t>
      </w:r>
      <w:proofErr w:type="spellStart"/>
      <w:r>
        <w:t>disen</w:t>
      </w:r>
      <w:proofErr w:type="spellEnd"/>
      <w:r>
        <w:t xml:space="preserve"> worten </w:t>
      </w:r>
      <w:proofErr w:type="spellStart"/>
      <w:r>
        <w:t>geweyhet</w:t>
      </w:r>
      <w:proofErr w:type="spellEnd"/>
      <w:r>
        <w:t xml:space="preserve"> </w:t>
      </w:r>
      <w:proofErr w:type="spellStart"/>
      <w:r>
        <w:t>unnd</w:t>
      </w:r>
      <w:proofErr w:type="spellEnd"/>
      <w:r>
        <w:t xml:space="preserve"> gesegnet. Wir bitten dich / </w:t>
      </w:r>
      <w:proofErr w:type="spellStart"/>
      <w:r>
        <w:t>hailiger</w:t>
      </w:r>
      <w:proofErr w:type="spellEnd"/>
      <w:r>
        <w:t xml:space="preserve"> Vatter / Allmächtiger ewiger Gott / das du </w:t>
      </w:r>
      <w:proofErr w:type="spellStart"/>
      <w:r>
        <w:t>genadigklich</w:t>
      </w:r>
      <w:proofErr w:type="spellEnd"/>
      <w:r>
        <w:t xml:space="preserve"> segnen wollest das </w:t>
      </w:r>
      <w:proofErr w:type="spellStart"/>
      <w:r>
        <w:t>holtz</w:t>
      </w:r>
      <w:proofErr w:type="spellEnd"/>
      <w:r>
        <w:t xml:space="preserve"> deines Creutz / das es sey </w:t>
      </w:r>
      <w:proofErr w:type="spellStart"/>
      <w:r>
        <w:t>ain</w:t>
      </w:r>
      <w:proofErr w:type="spellEnd"/>
      <w:r>
        <w:t xml:space="preserve"> </w:t>
      </w:r>
      <w:proofErr w:type="spellStart"/>
      <w:r>
        <w:t>hailsame</w:t>
      </w:r>
      <w:proofErr w:type="spellEnd"/>
      <w:r>
        <w:t xml:space="preserve"> </w:t>
      </w:r>
      <w:proofErr w:type="spellStart"/>
      <w:r>
        <w:t>artzney</w:t>
      </w:r>
      <w:proofErr w:type="spellEnd"/>
      <w:r>
        <w:t xml:space="preserve"> dem menschlichen </w:t>
      </w:r>
      <w:proofErr w:type="spellStart"/>
      <w:r>
        <w:t>geschlecht</w:t>
      </w:r>
      <w:proofErr w:type="spellEnd"/>
      <w:r>
        <w:t xml:space="preserve"> / </w:t>
      </w:r>
      <w:proofErr w:type="spellStart"/>
      <w:r>
        <w:t>ain</w:t>
      </w:r>
      <w:proofErr w:type="spellEnd"/>
      <w:r>
        <w:t xml:space="preserve"> </w:t>
      </w:r>
      <w:proofErr w:type="spellStart"/>
      <w:r>
        <w:t>stercke</w:t>
      </w:r>
      <w:proofErr w:type="spellEnd"/>
      <w:r>
        <w:t xml:space="preserve"> des </w:t>
      </w:r>
      <w:proofErr w:type="spellStart"/>
      <w:r>
        <w:t>glaubens</w:t>
      </w:r>
      <w:proofErr w:type="spellEnd"/>
      <w:r>
        <w:t xml:space="preserve"> / </w:t>
      </w:r>
      <w:proofErr w:type="spellStart"/>
      <w:r>
        <w:t>fürdernuß</w:t>
      </w:r>
      <w:proofErr w:type="spellEnd"/>
      <w:r>
        <w:t xml:space="preserve"> und </w:t>
      </w:r>
      <w:proofErr w:type="spellStart"/>
      <w:r>
        <w:t>hilff</w:t>
      </w:r>
      <w:proofErr w:type="spellEnd"/>
      <w:r>
        <w:t xml:space="preserve"> zu guten </w:t>
      </w:r>
      <w:proofErr w:type="spellStart"/>
      <w:r>
        <w:t>wercken</w:t>
      </w:r>
      <w:proofErr w:type="spellEnd"/>
      <w:r>
        <w:t xml:space="preserve"> / und der </w:t>
      </w:r>
      <w:proofErr w:type="spellStart"/>
      <w:r>
        <w:t>seelen</w:t>
      </w:r>
      <w:proofErr w:type="spellEnd"/>
      <w:r>
        <w:t xml:space="preserve"> </w:t>
      </w:r>
      <w:proofErr w:type="spellStart"/>
      <w:r>
        <w:t>erlösung</w:t>
      </w:r>
      <w:proofErr w:type="spellEnd"/>
      <w:r>
        <w:t xml:space="preserve"> / </w:t>
      </w:r>
      <w:proofErr w:type="spellStart"/>
      <w:r>
        <w:t>ain</w:t>
      </w:r>
      <w:proofErr w:type="spellEnd"/>
      <w:r>
        <w:t xml:space="preserve"> </w:t>
      </w:r>
      <w:proofErr w:type="spellStart"/>
      <w:r>
        <w:t>trost</w:t>
      </w:r>
      <w:proofErr w:type="spellEnd"/>
      <w:r>
        <w:t xml:space="preserve"> / </w:t>
      </w:r>
      <w:proofErr w:type="spellStart"/>
      <w:r>
        <w:t>schutz</w:t>
      </w:r>
      <w:proofErr w:type="spellEnd"/>
      <w:r>
        <w:t xml:space="preserve"> und schirm wider die grimmige </w:t>
      </w:r>
      <w:proofErr w:type="spellStart"/>
      <w:r>
        <w:t>pfeyl</w:t>
      </w:r>
      <w:proofErr w:type="spellEnd"/>
      <w:r>
        <w:t xml:space="preserve"> der feinden / durch </w:t>
      </w:r>
      <w:proofErr w:type="spellStart"/>
      <w:r>
        <w:t>unnseren</w:t>
      </w:r>
      <w:proofErr w:type="spellEnd"/>
      <w:r>
        <w:t xml:space="preserve"> Herren Jesum Christum / Amen. </w:t>
      </w:r>
    </w:p>
    <w:p w14:paraId="4239205E" w14:textId="77777777" w:rsidR="00693260" w:rsidRDefault="00693260" w:rsidP="00693260">
      <w:pPr>
        <w:pStyle w:val="StandardWeb"/>
      </w:pPr>
      <w:r>
        <w:rPr>
          <w:rStyle w:val="Fett"/>
          <w:rFonts w:eastAsiaTheme="majorEastAsia"/>
        </w:rPr>
        <w:t xml:space="preserve">Im </w:t>
      </w:r>
      <w:proofErr w:type="spellStart"/>
      <w:r>
        <w:rPr>
          <w:rStyle w:val="Fett"/>
          <w:rFonts w:eastAsiaTheme="majorEastAsia"/>
        </w:rPr>
        <w:t>Antidotario</w:t>
      </w:r>
      <w:proofErr w:type="spellEnd"/>
      <w:r>
        <w:rPr>
          <w:rStyle w:val="Fett"/>
          <w:rFonts w:eastAsiaTheme="majorEastAsia"/>
        </w:rPr>
        <w:t>:</w:t>
      </w:r>
      <w:r>
        <w:t xml:space="preserve"> </w:t>
      </w:r>
    </w:p>
    <w:p w14:paraId="249B7BFC" w14:textId="77777777" w:rsidR="00693260" w:rsidRDefault="00693260" w:rsidP="00693260">
      <w:pPr>
        <w:pStyle w:val="StandardWeb"/>
      </w:pPr>
      <w:r>
        <w:t xml:space="preserve">Das </w:t>
      </w:r>
      <w:proofErr w:type="spellStart"/>
      <w:r>
        <w:t>zaichen</w:t>
      </w:r>
      <w:proofErr w:type="spellEnd"/>
      <w:r>
        <w:t xml:space="preserve"> des Creutzes </w:t>
      </w:r>
      <w:proofErr w:type="spellStart"/>
      <w:r>
        <w:t>bewar</w:t>
      </w:r>
      <w:proofErr w:type="spellEnd"/>
      <w:r>
        <w:t xml:space="preserve"> mich von allem </w:t>
      </w:r>
      <w:proofErr w:type="spellStart"/>
      <w:r>
        <w:t>ubel</w:t>
      </w:r>
      <w:proofErr w:type="spellEnd"/>
      <w:r>
        <w:t xml:space="preserve">. </w:t>
      </w:r>
    </w:p>
    <w:p w14:paraId="7BF0311C" w14:textId="77777777" w:rsidR="00693260" w:rsidRDefault="00693260" w:rsidP="00693260">
      <w:pPr>
        <w:pStyle w:val="StandardWeb"/>
      </w:pPr>
      <w:proofErr w:type="spellStart"/>
      <w:r>
        <w:rPr>
          <w:rStyle w:val="Fett"/>
          <w:rFonts w:eastAsiaTheme="majorEastAsia"/>
        </w:rPr>
        <w:t>Weyhung</w:t>
      </w:r>
      <w:proofErr w:type="spellEnd"/>
      <w:r>
        <w:rPr>
          <w:rStyle w:val="Fett"/>
          <w:rFonts w:eastAsiaTheme="majorEastAsia"/>
        </w:rPr>
        <w:t xml:space="preserve"> der </w:t>
      </w:r>
      <w:proofErr w:type="spellStart"/>
      <w:r>
        <w:rPr>
          <w:rStyle w:val="Fett"/>
          <w:rFonts w:eastAsiaTheme="majorEastAsia"/>
        </w:rPr>
        <w:t>Bildtnuß</w:t>
      </w:r>
      <w:proofErr w:type="spellEnd"/>
      <w:r>
        <w:rPr>
          <w:rStyle w:val="Fett"/>
          <w:rFonts w:eastAsiaTheme="majorEastAsia"/>
        </w:rPr>
        <w:t xml:space="preserve"> Marie.</w:t>
      </w:r>
      <w:r>
        <w:t xml:space="preserve"> </w:t>
      </w:r>
    </w:p>
    <w:p w14:paraId="4898F2B6" w14:textId="77777777" w:rsidR="00693260" w:rsidRDefault="00693260" w:rsidP="00693260">
      <w:pPr>
        <w:pStyle w:val="StandardWeb"/>
      </w:pPr>
      <w:r>
        <w:t xml:space="preserve">O Gott / </w:t>
      </w:r>
      <w:proofErr w:type="spellStart"/>
      <w:r>
        <w:t>hailige</w:t>
      </w:r>
      <w:proofErr w:type="spellEnd"/>
      <w:r>
        <w:t xml:space="preserve"> </w:t>
      </w:r>
      <w:proofErr w:type="spellStart"/>
      <w:r>
        <w:t>dise</w:t>
      </w:r>
      <w:proofErr w:type="spellEnd"/>
      <w:r>
        <w:t xml:space="preserve"> </w:t>
      </w:r>
      <w:proofErr w:type="spellStart"/>
      <w:r>
        <w:t>Bildtnuß</w:t>
      </w:r>
      <w:proofErr w:type="spellEnd"/>
      <w:r>
        <w:t xml:space="preserve"> der </w:t>
      </w:r>
      <w:proofErr w:type="spellStart"/>
      <w:r>
        <w:t>Junckfrawen</w:t>
      </w:r>
      <w:proofErr w:type="spellEnd"/>
      <w:r>
        <w:t xml:space="preserve"> Marie / </w:t>
      </w:r>
      <w:proofErr w:type="spellStart"/>
      <w:r>
        <w:t>darmit</w:t>
      </w:r>
      <w:proofErr w:type="spellEnd"/>
      <w:r>
        <w:t xml:space="preserve"> solche </w:t>
      </w:r>
      <w:proofErr w:type="spellStart"/>
      <w:r>
        <w:t>Bildtnuß</w:t>
      </w:r>
      <w:proofErr w:type="spellEnd"/>
      <w:r>
        <w:t xml:space="preserve"> dem </w:t>
      </w:r>
      <w:proofErr w:type="spellStart"/>
      <w:r>
        <w:t>glaubigen</w:t>
      </w:r>
      <w:proofErr w:type="spellEnd"/>
      <w:r>
        <w:t xml:space="preserve"> zu </w:t>
      </w:r>
      <w:proofErr w:type="spellStart"/>
      <w:r>
        <w:t>hailsamer</w:t>
      </w:r>
      <w:proofErr w:type="spellEnd"/>
      <w:r>
        <w:t xml:space="preserve"> hilf diene / so </w:t>
      </w:r>
      <w:proofErr w:type="spellStart"/>
      <w:r>
        <w:t>donner</w:t>
      </w:r>
      <w:proofErr w:type="spellEnd"/>
      <w:r>
        <w:t xml:space="preserve"> und </w:t>
      </w:r>
      <w:proofErr w:type="spellStart"/>
      <w:r>
        <w:t>plitz</w:t>
      </w:r>
      <w:proofErr w:type="spellEnd"/>
      <w:r>
        <w:t xml:space="preserve"> einbrechen / </w:t>
      </w:r>
      <w:proofErr w:type="spellStart"/>
      <w:r>
        <w:t>dester</w:t>
      </w:r>
      <w:proofErr w:type="spellEnd"/>
      <w:r>
        <w:t xml:space="preserve"> </w:t>
      </w:r>
      <w:proofErr w:type="spellStart"/>
      <w:r>
        <w:t>belder</w:t>
      </w:r>
      <w:proofErr w:type="spellEnd"/>
      <w:r>
        <w:t xml:space="preserve"> </w:t>
      </w:r>
      <w:proofErr w:type="spellStart"/>
      <w:r>
        <w:t>abgeschaffen</w:t>
      </w:r>
      <w:proofErr w:type="spellEnd"/>
      <w:r>
        <w:t xml:space="preserve"> werden / das den </w:t>
      </w:r>
      <w:proofErr w:type="spellStart"/>
      <w:r>
        <w:t>wassergissen</w:t>
      </w:r>
      <w:proofErr w:type="spellEnd"/>
      <w:r>
        <w:t xml:space="preserve"> / </w:t>
      </w:r>
      <w:proofErr w:type="spellStart"/>
      <w:r>
        <w:t>unnd</w:t>
      </w:r>
      <w:proofErr w:type="spellEnd"/>
      <w:r>
        <w:t xml:space="preserve"> den </w:t>
      </w:r>
      <w:proofErr w:type="spellStart"/>
      <w:r>
        <w:t>Kriegßempörungen</w:t>
      </w:r>
      <w:proofErr w:type="spellEnd"/>
      <w:r>
        <w:t xml:space="preserve"> </w:t>
      </w:r>
      <w:proofErr w:type="spellStart"/>
      <w:r>
        <w:t>dardurch</w:t>
      </w:r>
      <w:proofErr w:type="spellEnd"/>
      <w:r>
        <w:t xml:space="preserve"> </w:t>
      </w:r>
      <w:proofErr w:type="spellStart"/>
      <w:r>
        <w:t>geweret</w:t>
      </w:r>
      <w:proofErr w:type="spellEnd"/>
      <w:r>
        <w:t xml:space="preserve"> werde. </w:t>
      </w:r>
    </w:p>
    <w:p w14:paraId="2EA40D8E" w14:textId="77777777" w:rsidR="00693260" w:rsidRDefault="00693260" w:rsidP="00693260">
      <w:pPr>
        <w:pStyle w:val="StandardWeb"/>
      </w:pPr>
      <w:r>
        <w:rPr>
          <w:rStyle w:val="Fett"/>
          <w:rFonts w:eastAsiaTheme="majorEastAsia"/>
        </w:rPr>
        <w:t xml:space="preserve">Item im </w:t>
      </w:r>
      <w:proofErr w:type="spellStart"/>
      <w:r>
        <w:rPr>
          <w:rStyle w:val="Fett"/>
          <w:rFonts w:eastAsiaTheme="majorEastAsia"/>
        </w:rPr>
        <w:t>Pontifical</w:t>
      </w:r>
      <w:proofErr w:type="spellEnd"/>
      <w:r>
        <w:rPr>
          <w:rStyle w:val="Fett"/>
          <w:rFonts w:eastAsiaTheme="majorEastAsia"/>
        </w:rPr>
        <w:t>.</w:t>
      </w:r>
      <w:r>
        <w:t xml:space="preserve"> </w:t>
      </w:r>
    </w:p>
    <w:p w14:paraId="66A8C777" w14:textId="77777777" w:rsidR="00693260" w:rsidRDefault="00693260" w:rsidP="00693260">
      <w:pPr>
        <w:pStyle w:val="StandardWeb"/>
      </w:pPr>
      <w:r>
        <w:t xml:space="preserve">Wer vor </w:t>
      </w:r>
      <w:proofErr w:type="spellStart"/>
      <w:r>
        <w:t>disem</w:t>
      </w:r>
      <w:proofErr w:type="spellEnd"/>
      <w:r>
        <w:t xml:space="preserve"> Bild die </w:t>
      </w:r>
      <w:proofErr w:type="spellStart"/>
      <w:r>
        <w:t>Künigin</w:t>
      </w:r>
      <w:proofErr w:type="spellEnd"/>
      <w:r>
        <w:t xml:space="preserve"> der </w:t>
      </w:r>
      <w:proofErr w:type="spellStart"/>
      <w:r>
        <w:t>barmhertzigkait</w:t>
      </w:r>
      <w:proofErr w:type="spellEnd"/>
      <w:r>
        <w:t xml:space="preserve"> verehren thut / das er von </w:t>
      </w:r>
      <w:proofErr w:type="spellStart"/>
      <w:r>
        <w:t>obligenden</w:t>
      </w:r>
      <w:proofErr w:type="spellEnd"/>
      <w:r>
        <w:t xml:space="preserve"> </w:t>
      </w:r>
      <w:proofErr w:type="spellStart"/>
      <w:r>
        <w:t>gefahr</w:t>
      </w:r>
      <w:proofErr w:type="spellEnd"/>
      <w:r>
        <w:t xml:space="preserve"> errettet / von </w:t>
      </w:r>
      <w:proofErr w:type="spellStart"/>
      <w:r>
        <w:t>sünden</w:t>
      </w:r>
      <w:proofErr w:type="spellEnd"/>
      <w:r>
        <w:t xml:space="preserve"> erlediget / und möge in </w:t>
      </w:r>
      <w:proofErr w:type="spellStart"/>
      <w:r>
        <w:t>gegenwertigkait</w:t>
      </w:r>
      <w:proofErr w:type="spellEnd"/>
      <w:r>
        <w:t xml:space="preserve"> die </w:t>
      </w:r>
      <w:proofErr w:type="spellStart"/>
      <w:r>
        <w:t>gnaden</w:t>
      </w:r>
      <w:proofErr w:type="spellEnd"/>
      <w:r>
        <w:t xml:space="preserve"> / deren er </w:t>
      </w:r>
      <w:proofErr w:type="spellStart"/>
      <w:r>
        <w:t>notdurfftig</w:t>
      </w:r>
      <w:proofErr w:type="spellEnd"/>
      <w:r>
        <w:t xml:space="preserve"> ist / und </w:t>
      </w:r>
      <w:proofErr w:type="spellStart"/>
      <w:r>
        <w:t>auffs</w:t>
      </w:r>
      <w:proofErr w:type="spellEnd"/>
      <w:r>
        <w:t xml:space="preserve"> </w:t>
      </w:r>
      <w:proofErr w:type="spellStart"/>
      <w:r>
        <w:t>zukünfftig</w:t>
      </w:r>
      <w:proofErr w:type="spellEnd"/>
      <w:r>
        <w:t xml:space="preserve"> / das ewige </w:t>
      </w:r>
      <w:proofErr w:type="spellStart"/>
      <w:r>
        <w:t>hail</w:t>
      </w:r>
      <w:proofErr w:type="spellEnd"/>
      <w:r>
        <w:t xml:space="preserve"> mit allen </w:t>
      </w:r>
      <w:proofErr w:type="spellStart"/>
      <w:r>
        <w:t>außerwölten</w:t>
      </w:r>
      <w:proofErr w:type="spellEnd"/>
      <w:r>
        <w:t xml:space="preserve"> / verdienen. </w:t>
      </w:r>
    </w:p>
    <w:p w14:paraId="73F919FC" w14:textId="77777777" w:rsidR="00693260" w:rsidRDefault="00693260" w:rsidP="00693260">
      <w:pPr>
        <w:pStyle w:val="StandardWeb"/>
      </w:pPr>
      <w:r>
        <w:rPr>
          <w:rStyle w:val="Fett"/>
          <w:rFonts w:eastAsiaTheme="majorEastAsia"/>
        </w:rPr>
        <w:t xml:space="preserve">Segen der </w:t>
      </w:r>
      <w:proofErr w:type="spellStart"/>
      <w:r>
        <w:rPr>
          <w:rStyle w:val="Fett"/>
          <w:rFonts w:eastAsiaTheme="majorEastAsia"/>
        </w:rPr>
        <w:t>Bildtnuß</w:t>
      </w:r>
      <w:proofErr w:type="spellEnd"/>
      <w:r>
        <w:rPr>
          <w:rStyle w:val="Fett"/>
          <w:rFonts w:eastAsiaTheme="majorEastAsia"/>
        </w:rPr>
        <w:t xml:space="preserve"> Johannis des Evangelisten.</w:t>
      </w:r>
      <w:r>
        <w:t xml:space="preserve"> </w:t>
      </w:r>
    </w:p>
    <w:p w14:paraId="3666DF1E" w14:textId="77777777" w:rsidR="00693260" w:rsidRDefault="00693260" w:rsidP="00693260">
      <w:pPr>
        <w:pStyle w:val="StandardWeb"/>
      </w:pPr>
      <w:r>
        <w:t xml:space="preserve">Gib Herr / das alle die solches Bild mit </w:t>
      </w:r>
      <w:proofErr w:type="spellStart"/>
      <w:r>
        <w:t>ehrerbietung</w:t>
      </w:r>
      <w:proofErr w:type="spellEnd"/>
      <w:r>
        <w:t xml:space="preserve"> ansehen / und </w:t>
      </w:r>
      <w:proofErr w:type="spellStart"/>
      <w:r>
        <w:t>darvor</w:t>
      </w:r>
      <w:proofErr w:type="spellEnd"/>
      <w:r>
        <w:t xml:space="preserve"> betten / </w:t>
      </w:r>
      <w:proofErr w:type="spellStart"/>
      <w:r>
        <w:t>wa</w:t>
      </w:r>
      <w:proofErr w:type="spellEnd"/>
      <w:r>
        <w:t xml:space="preserve"> für sie gebettet haben / mögen </w:t>
      </w:r>
      <w:proofErr w:type="spellStart"/>
      <w:r>
        <w:t>gewäret</w:t>
      </w:r>
      <w:proofErr w:type="spellEnd"/>
      <w:r>
        <w:t xml:space="preserve"> werden / </w:t>
      </w:r>
      <w:proofErr w:type="spellStart"/>
      <w:r>
        <w:t>as</w:t>
      </w:r>
      <w:proofErr w:type="spellEnd"/>
      <w:r>
        <w:t xml:space="preserve"> durch </w:t>
      </w:r>
      <w:proofErr w:type="spellStart"/>
      <w:r>
        <w:t>solliche</w:t>
      </w:r>
      <w:proofErr w:type="spellEnd"/>
      <w:r>
        <w:t xml:space="preserve"> </w:t>
      </w:r>
      <w:proofErr w:type="spellStart"/>
      <w:r>
        <w:t>Bildtnuß</w:t>
      </w:r>
      <w:proofErr w:type="spellEnd"/>
      <w:r>
        <w:t xml:space="preserve"> die Teufel </w:t>
      </w:r>
      <w:proofErr w:type="spellStart"/>
      <w:r>
        <w:t>außgetriben</w:t>
      </w:r>
      <w:proofErr w:type="spellEnd"/>
      <w:r>
        <w:t xml:space="preserve"> / die Engel </w:t>
      </w:r>
      <w:proofErr w:type="spellStart"/>
      <w:r>
        <w:t>beruffen</w:t>
      </w:r>
      <w:proofErr w:type="spellEnd"/>
      <w:r>
        <w:t xml:space="preserve"> / die </w:t>
      </w:r>
      <w:proofErr w:type="spellStart"/>
      <w:r>
        <w:t>glaubigen</w:t>
      </w:r>
      <w:proofErr w:type="spellEnd"/>
      <w:r>
        <w:t xml:space="preserve"> </w:t>
      </w:r>
      <w:proofErr w:type="spellStart"/>
      <w:r>
        <w:t>geschützet</w:t>
      </w:r>
      <w:proofErr w:type="spellEnd"/>
      <w:r>
        <w:t xml:space="preserve"> / und das </w:t>
      </w:r>
      <w:proofErr w:type="spellStart"/>
      <w:r>
        <w:t>fürbitt</w:t>
      </w:r>
      <w:proofErr w:type="spellEnd"/>
      <w:r>
        <w:t xml:space="preserve"> an </w:t>
      </w:r>
      <w:proofErr w:type="spellStart"/>
      <w:r>
        <w:t>disem</w:t>
      </w:r>
      <w:proofErr w:type="spellEnd"/>
      <w:r>
        <w:t xml:space="preserve"> </w:t>
      </w:r>
      <w:proofErr w:type="spellStart"/>
      <w:r>
        <w:t>ort</w:t>
      </w:r>
      <w:proofErr w:type="spellEnd"/>
      <w:r>
        <w:t xml:space="preserve"> mächtig und </w:t>
      </w:r>
      <w:proofErr w:type="spellStart"/>
      <w:r>
        <w:t>krefftig</w:t>
      </w:r>
      <w:proofErr w:type="spellEnd"/>
      <w:r>
        <w:t xml:space="preserve"> sey. </w:t>
      </w:r>
    </w:p>
    <w:p w14:paraId="238A646E" w14:textId="77777777" w:rsidR="00693260" w:rsidRDefault="00693260" w:rsidP="00693260">
      <w:pPr>
        <w:pStyle w:val="StandardWeb"/>
      </w:pPr>
      <w:r>
        <w:rPr>
          <w:rStyle w:val="Fett"/>
          <w:rFonts w:eastAsiaTheme="majorEastAsia"/>
        </w:rPr>
        <w:t xml:space="preserve">Ain </w:t>
      </w:r>
      <w:proofErr w:type="spellStart"/>
      <w:r>
        <w:rPr>
          <w:rStyle w:val="Fett"/>
          <w:rFonts w:eastAsiaTheme="majorEastAsia"/>
        </w:rPr>
        <w:t>Gebeet</w:t>
      </w:r>
      <w:proofErr w:type="spellEnd"/>
      <w:r>
        <w:rPr>
          <w:rStyle w:val="Fett"/>
          <w:rFonts w:eastAsiaTheme="majorEastAsia"/>
        </w:rPr>
        <w:t xml:space="preserve"> vor </w:t>
      </w:r>
      <w:proofErr w:type="spellStart"/>
      <w:r>
        <w:rPr>
          <w:rStyle w:val="Fett"/>
          <w:rFonts w:eastAsiaTheme="majorEastAsia"/>
        </w:rPr>
        <w:t>Sant</w:t>
      </w:r>
      <w:proofErr w:type="spellEnd"/>
      <w:r>
        <w:rPr>
          <w:rStyle w:val="Fett"/>
          <w:rFonts w:eastAsiaTheme="majorEastAsia"/>
        </w:rPr>
        <w:t xml:space="preserve"> Veronica Bild</w:t>
      </w:r>
      <w:r>
        <w:t xml:space="preserve"> / so Christi Angesicht in </w:t>
      </w:r>
      <w:proofErr w:type="spellStart"/>
      <w:r>
        <w:t>ainem</w:t>
      </w:r>
      <w:proofErr w:type="spellEnd"/>
      <w:r>
        <w:t xml:space="preserve"> </w:t>
      </w:r>
      <w:proofErr w:type="spellStart"/>
      <w:r>
        <w:t>thuch</w:t>
      </w:r>
      <w:proofErr w:type="spellEnd"/>
      <w:r>
        <w:t xml:space="preserve"> gemalet hat. </w:t>
      </w:r>
    </w:p>
    <w:p w14:paraId="0F3BA455" w14:textId="77777777" w:rsidR="00693260" w:rsidRDefault="00693260" w:rsidP="00693260">
      <w:pPr>
        <w:pStyle w:val="StandardWeb"/>
      </w:pPr>
      <w:proofErr w:type="spellStart"/>
      <w:r>
        <w:t>Gegrüsset</w:t>
      </w:r>
      <w:proofErr w:type="spellEnd"/>
      <w:r>
        <w:t xml:space="preserve"> seyest du </w:t>
      </w:r>
      <w:proofErr w:type="spellStart"/>
      <w:r>
        <w:t>hailiges</w:t>
      </w:r>
      <w:proofErr w:type="spellEnd"/>
      <w:r>
        <w:t xml:space="preserve"> Angesicht / </w:t>
      </w:r>
      <w:proofErr w:type="spellStart"/>
      <w:r>
        <w:t>inn</w:t>
      </w:r>
      <w:proofErr w:type="spellEnd"/>
      <w:r>
        <w:t xml:space="preserve"> das </w:t>
      </w:r>
      <w:proofErr w:type="spellStart"/>
      <w:r>
        <w:t>Thuch</w:t>
      </w:r>
      <w:proofErr w:type="spellEnd"/>
      <w:r>
        <w:t xml:space="preserve"> </w:t>
      </w:r>
      <w:proofErr w:type="spellStart"/>
      <w:r>
        <w:t>getrucket</w:t>
      </w:r>
      <w:proofErr w:type="spellEnd"/>
      <w:r>
        <w:t xml:space="preserve"> / du wollest uns von unseren </w:t>
      </w:r>
      <w:proofErr w:type="spellStart"/>
      <w:r>
        <w:t>mangel</w:t>
      </w:r>
      <w:proofErr w:type="spellEnd"/>
      <w:r>
        <w:t xml:space="preserve"> und fehl </w:t>
      </w:r>
      <w:proofErr w:type="spellStart"/>
      <w:r>
        <w:t>rainigen</w:t>
      </w:r>
      <w:proofErr w:type="spellEnd"/>
      <w:r>
        <w:t xml:space="preserve"> / </w:t>
      </w:r>
      <w:proofErr w:type="spellStart"/>
      <w:r>
        <w:t>unnd</w:t>
      </w:r>
      <w:proofErr w:type="spellEnd"/>
      <w:r>
        <w:t xml:space="preserve"> zu der gesellschafft der </w:t>
      </w:r>
      <w:proofErr w:type="spellStart"/>
      <w:r>
        <w:t>seeligen</w:t>
      </w:r>
      <w:proofErr w:type="spellEnd"/>
      <w:r>
        <w:t xml:space="preserve"> bringen. </w:t>
      </w:r>
      <w:proofErr w:type="spellStart"/>
      <w:r>
        <w:t>Füre</w:t>
      </w:r>
      <w:proofErr w:type="spellEnd"/>
      <w:r>
        <w:t xml:space="preserve"> uns in das </w:t>
      </w:r>
      <w:proofErr w:type="spellStart"/>
      <w:r>
        <w:t>vatterland</w:t>
      </w:r>
      <w:proofErr w:type="spellEnd"/>
      <w:r>
        <w:t xml:space="preserve">. O du selige gestallt / </w:t>
      </w:r>
      <w:proofErr w:type="spellStart"/>
      <w:r>
        <w:t>auff</w:t>
      </w:r>
      <w:proofErr w:type="spellEnd"/>
      <w:r>
        <w:t xml:space="preserve"> das mir Christi </w:t>
      </w:r>
      <w:proofErr w:type="spellStart"/>
      <w:r>
        <w:t>raines</w:t>
      </w:r>
      <w:proofErr w:type="spellEnd"/>
      <w:r>
        <w:t xml:space="preserve"> </w:t>
      </w:r>
      <w:proofErr w:type="spellStart"/>
      <w:r>
        <w:t>angesicht</w:t>
      </w:r>
      <w:proofErr w:type="spellEnd"/>
      <w:r>
        <w:t xml:space="preserve"> mögen </w:t>
      </w:r>
      <w:proofErr w:type="spellStart"/>
      <w:r>
        <w:t>anschawen</w:t>
      </w:r>
      <w:proofErr w:type="spellEnd"/>
      <w:r>
        <w:t xml:space="preserve">. Mir bitten / du wollest </w:t>
      </w:r>
      <w:proofErr w:type="spellStart"/>
      <w:r>
        <w:t>unnser</w:t>
      </w:r>
      <w:proofErr w:type="spellEnd"/>
      <w:r>
        <w:t xml:space="preserve"> guter </w:t>
      </w:r>
      <w:proofErr w:type="spellStart"/>
      <w:r>
        <w:t>gehilff</w:t>
      </w:r>
      <w:proofErr w:type="spellEnd"/>
      <w:r>
        <w:t xml:space="preserve"> sein / </w:t>
      </w:r>
      <w:proofErr w:type="spellStart"/>
      <w:r>
        <w:t>ain</w:t>
      </w:r>
      <w:proofErr w:type="spellEnd"/>
      <w:r>
        <w:t xml:space="preserve"> leibliche </w:t>
      </w:r>
      <w:proofErr w:type="spellStart"/>
      <w:r>
        <w:t>erquickung</w:t>
      </w:r>
      <w:proofErr w:type="spellEnd"/>
      <w:r>
        <w:t xml:space="preserve"> und </w:t>
      </w:r>
      <w:proofErr w:type="spellStart"/>
      <w:r>
        <w:t>trost</w:t>
      </w:r>
      <w:proofErr w:type="spellEnd"/>
      <w:r>
        <w:t xml:space="preserve"> / damit uns des </w:t>
      </w:r>
      <w:proofErr w:type="spellStart"/>
      <w:r>
        <w:t>feindes</w:t>
      </w:r>
      <w:proofErr w:type="spellEnd"/>
      <w:r>
        <w:t xml:space="preserve"> </w:t>
      </w:r>
      <w:proofErr w:type="spellStart"/>
      <w:r>
        <w:t>Beschwernuß</w:t>
      </w:r>
      <w:proofErr w:type="spellEnd"/>
      <w:r>
        <w:t xml:space="preserve"> </w:t>
      </w:r>
      <w:proofErr w:type="spellStart"/>
      <w:r>
        <w:t>nit</w:t>
      </w:r>
      <w:proofErr w:type="spellEnd"/>
      <w:r>
        <w:t xml:space="preserve"> </w:t>
      </w:r>
      <w:proofErr w:type="spellStart"/>
      <w:r>
        <w:t>schad</w:t>
      </w:r>
      <w:proofErr w:type="spellEnd"/>
      <w:r>
        <w:t xml:space="preserve"> / sonder mir uns der </w:t>
      </w:r>
      <w:proofErr w:type="spellStart"/>
      <w:r>
        <w:t>rhuwe</w:t>
      </w:r>
      <w:proofErr w:type="spellEnd"/>
      <w:r>
        <w:t xml:space="preserve"> gebrauchen mögen. </w:t>
      </w:r>
    </w:p>
    <w:p w14:paraId="7E1C1895" w14:textId="77777777" w:rsidR="00693260" w:rsidRDefault="00693260" w:rsidP="00693260">
      <w:pPr>
        <w:pStyle w:val="StandardWeb"/>
      </w:pPr>
      <w:r>
        <w:t xml:space="preserve">Merck lieber Christ / den </w:t>
      </w:r>
      <w:proofErr w:type="spellStart"/>
      <w:r>
        <w:t>zeuberischen</w:t>
      </w:r>
      <w:proofErr w:type="spellEnd"/>
      <w:r>
        <w:t xml:space="preserve"> </w:t>
      </w:r>
      <w:proofErr w:type="spellStart"/>
      <w:r>
        <w:t>segen</w:t>
      </w:r>
      <w:proofErr w:type="spellEnd"/>
      <w:r>
        <w:t xml:space="preserve"> </w:t>
      </w:r>
      <w:proofErr w:type="spellStart"/>
      <w:r>
        <w:t>unnd</w:t>
      </w:r>
      <w:proofErr w:type="spellEnd"/>
      <w:r>
        <w:t xml:space="preserve"> den </w:t>
      </w:r>
      <w:proofErr w:type="spellStart"/>
      <w:r>
        <w:t>mißbrauch</w:t>
      </w:r>
      <w:proofErr w:type="spellEnd"/>
      <w:r>
        <w:t xml:space="preserve"> des </w:t>
      </w:r>
      <w:proofErr w:type="spellStart"/>
      <w:r>
        <w:t>gebets</w:t>
      </w:r>
      <w:proofErr w:type="spellEnd"/>
      <w:r>
        <w:t xml:space="preserve"> / auch des </w:t>
      </w:r>
      <w:proofErr w:type="spellStart"/>
      <w:r>
        <w:t>namen</w:t>
      </w:r>
      <w:proofErr w:type="spellEnd"/>
      <w:r>
        <w:t xml:space="preserve"> Gottes </w:t>
      </w:r>
      <w:proofErr w:type="spellStart"/>
      <w:r>
        <w:t>wol</w:t>
      </w:r>
      <w:proofErr w:type="spellEnd"/>
      <w:r>
        <w:t xml:space="preserve"> / da </w:t>
      </w:r>
      <w:proofErr w:type="spellStart"/>
      <w:r>
        <w:t>sy</w:t>
      </w:r>
      <w:proofErr w:type="spellEnd"/>
      <w:r>
        <w:t xml:space="preserve"> wollen die leiblichen </w:t>
      </w:r>
      <w:proofErr w:type="spellStart"/>
      <w:r>
        <w:t>creaturen</w:t>
      </w:r>
      <w:proofErr w:type="spellEnd"/>
      <w:r>
        <w:t xml:space="preserve"> </w:t>
      </w:r>
      <w:proofErr w:type="spellStart"/>
      <w:r>
        <w:t>auß</w:t>
      </w:r>
      <w:proofErr w:type="spellEnd"/>
      <w:r>
        <w:t xml:space="preserve"> </w:t>
      </w:r>
      <w:proofErr w:type="spellStart"/>
      <w:r>
        <w:t>jrer</w:t>
      </w:r>
      <w:proofErr w:type="spellEnd"/>
      <w:r>
        <w:t xml:space="preserve"> </w:t>
      </w:r>
      <w:proofErr w:type="spellStart"/>
      <w:r>
        <w:t>natur</w:t>
      </w:r>
      <w:proofErr w:type="spellEnd"/>
      <w:r>
        <w:t xml:space="preserve"> und </w:t>
      </w:r>
      <w:proofErr w:type="spellStart"/>
      <w:r>
        <w:t>aigenschafft</w:t>
      </w:r>
      <w:proofErr w:type="spellEnd"/>
      <w:r>
        <w:t xml:space="preserve"> / so </w:t>
      </w:r>
      <w:proofErr w:type="spellStart"/>
      <w:r>
        <w:t>sy</w:t>
      </w:r>
      <w:proofErr w:type="spellEnd"/>
      <w:r>
        <w:t xml:space="preserve"> von Gott haben / zu anderen </w:t>
      </w:r>
      <w:proofErr w:type="spellStart"/>
      <w:r>
        <w:t>gaistlichen</w:t>
      </w:r>
      <w:proofErr w:type="spellEnd"/>
      <w:r>
        <w:t xml:space="preserve"> </w:t>
      </w:r>
      <w:proofErr w:type="spellStart"/>
      <w:r>
        <w:t>aigenschafften</w:t>
      </w:r>
      <w:proofErr w:type="spellEnd"/>
      <w:r>
        <w:t xml:space="preserve"> / als zum </w:t>
      </w:r>
      <w:proofErr w:type="spellStart"/>
      <w:r>
        <w:t>hail</w:t>
      </w:r>
      <w:proofErr w:type="spellEnd"/>
      <w:r>
        <w:t xml:space="preserve"> </w:t>
      </w:r>
      <w:proofErr w:type="spellStart"/>
      <w:r>
        <w:t>leibs</w:t>
      </w:r>
      <w:proofErr w:type="spellEnd"/>
      <w:r>
        <w:t xml:space="preserve"> und der </w:t>
      </w:r>
      <w:proofErr w:type="spellStart"/>
      <w:r>
        <w:t>seel</w:t>
      </w:r>
      <w:proofErr w:type="spellEnd"/>
      <w:r>
        <w:t xml:space="preserve"> / zur </w:t>
      </w:r>
      <w:proofErr w:type="spellStart"/>
      <w:r>
        <w:t>vergebung</w:t>
      </w:r>
      <w:proofErr w:type="spellEnd"/>
      <w:r>
        <w:t xml:space="preserve"> der </w:t>
      </w:r>
      <w:proofErr w:type="spellStart"/>
      <w:r>
        <w:t>sünden</w:t>
      </w:r>
      <w:proofErr w:type="spellEnd"/>
      <w:r>
        <w:t xml:space="preserve"> </w:t>
      </w:r>
      <w:proofErr w:type="spellStart"/>
      <w:r>
        <w:t>unnd</w:t>
      </w:r>
      <w:proofErr w:type="spellEnd"/>
      <w:r>
        <w:t xml:space="preserve"> andern durchs </w:t>
      </w:r>
      <w:proofErr w:type="spellStart"/>
      <w:r>
        <w:t>gebeet</w:t>
      </w:r>
      <w:proofErr w:type="spellEnd"/>
      <w:r>
        <w:t xml:space="preserve"> </w:t>
      </w:r>
      <w:proofErr w:type="spellStart"/>
      <w:r>
        <w:t>verkeren</w:t>
      </w:r>
      <w:proofErr w:type="spellEnd"/>
      <w:r>
        <w:t xml:space="preserve"> / so sie doch </w:t>
      </w:r>
      <w:proofErr w:type="spellStart"/>
      <w:r>
        <w:t>kain</w:t>
      </w:r>
      <w:proofErr w:type="spellEnd"/>
      <w:r>
        <w:t xml:space="preserve"> </w:t>
      </w:r>
      <w:proofErr w:type="spellStart"/>
      <w:r>
        <w:t>befelch</w:t>
      </w:r>
      <w:proofErr w:type="spellEnd"/>
      <w:r>
        <w:t xml:space="preserve"> noch </w:t>
      </w:r>
      <w:proofErr w:type="spellStart"/>
      <w:r>
        <w:t>verhaissung</w:t>
      </w:r>
      <w:proofErr w:type="spellEnd"/>
      <w:r>
        <w:t xml:space="preserve"> Gottes </w:t>
      </w:r>
      <w:proofErr w:type="spellStart"/>
      <w:r>
        <w:t>darvon</w:t>
      </w:r>
      <w:proofErr w:type="spellEnd"/>
      <w:r>
        <w:t xml:space="preserve"> haben / und derhalben nit auß glauben solches thun / Rom. 4.14. Was </w:t>
      </w:r>
      <w:proofErr w:type="spellStart"/>
      <w:r>
        <w:t>nit</w:t>
      </w:r>
      <w:proofErr w:type="spellEnd"/>
      <w:r>
        <w:t xml:space="preserve"> </w:t>
      </w:r>
      <w:proofErr w:type="spellStart"/>
      <w:r>
        <w:t>auß</w:t>
      </w:r>
      <w:proofErr w:type="spellEnd"/>
      <w:r>
        <w:t xml:space="preserve"> glauben </w:t>
      </w:r>
      <w:proofErr w:type="spellStart"/>
      <w:r>
        <w:t>herkumbt</w:t>
      </w:r>
      <w:proofErr w:type="spellEnd"/>
      <w:r>
        <w:t xml:space="preserve"> / ist </w:t>
      </w:r>
      <w:proofErr w:type="spellStart"/>
      <w:r>
        <w:t>sünd</w:t>
      </w:r>
      <w:proofErr w:type="spellEnd"/>
      <w:r>
        <w:t xml:space="preserve">. </w:t>
      </w:r>
    </w:p>
    <w:p w14:paraId="16E805D1" w14:textId="77777777" w:rsidR="00693260" w:rsidRDefault="00693260" w:rsidP="00693260">
      <w:pPr>
        <w:pStyle w:val="berschrift2"/>
      </w:pPr>
      <w:r>
        <w:t>2. Prob</w:t>
      </w:r>
    </w:p>
    <w:p w14:paraId="5E33D5CD" w14:textId="77777777" w:rsidR="00693260" w:rsidRDefault="00693260" w:rsidP="00693260">
      <w:pPr>
        <w:pStyle w:val="StandardWeb"/>
      </w:pPr>
      <w:r>
        <w:rPr>
          <w:rStyle w:val="Fett"/>
          <w:rFonts w:eastAsiaTheme="majorEastAsia"/>
        </w:rPr>
        <w:t xml:space="preserve">Das die Bilder </w:t>
      </w:r>
      <w:proofErr w:type="spellStart"/>
      <w:r>
        <w:rPr>
          <w:rStyle w:val="Fett"/>
          <w:rFonts w:eastAsiaTheme="majorEastAsia"/>
        </w:rPr>
        <w:t>angeruffen</w:t>
      </w:r>
      <w:proofErr w:type="spellEnd"/>
      <w:r>
        <w:rPr>
          <w:rStyle w:val="Fett"/>
          <w:rFonts w:eastAsiaTheme="majorEastAsia"/>
        </w:rPr>
        <w:t xml:space="preserve"> werden im </w:t>
      </w:r>
      <w:proofErr w:type="spellStart"/>
      <w:r>
        <w:rPr>
          <w:rStyle w:val="Fett"/>
          <w:rFonts w:eastAsiaTheme="majorEastAsia"/>
        </w:rPr>
        <w:t>Bapstumb</w:t>
      </w:r>
      <w:proofErr w:type="spellEnd"/>
      <w:r>
        <w:t xml:space="preserve"> </w:t>
      </w:r>
    </w:p>
    <w:p w14:paraId="059E0021" w14:textId="77777777" w:rsidR="00693260" w:rsidRDefault="00693260" w:rsidP="00693260">
      <w:pPr>
        <w:pStyle w:val="StandardWeb"/>
      </w:pPr>
      <w:r>
        <w:t xml:space="preserve">Thomas Part. 3. Qu. 25. Art. 3. schreibt also: Alle </w:t>
      </w:r>
      <w:proofErr w:type="spellStart"/>
      <w:r>
        <w:t>Bildtnussen</w:t>
      </w:r>
      <w:proofErr w:type="spellEnd"/>
      <w:r>
        <w:t xml:space="preserve"> </w:t>
      </w:r>
      <w:proofErr w:type="spellStart"/>
      <w:r>
        <w:t>seind</w:t>
      </w:r>
      <w:proofErr w:type="spellEnd"/>
      <w:r>
        <w:t xml:space="preserve"> zu verehren / wie das / dessen </w:t>
      </w:r>
      <w:proofErr w:type="spellStart"/>
      <w:r>
        <w:t>Bildtnuß</w:t>
      </w:r>
      <w:proofErr w:type="spellEnd"/>
      <w:r>
        <w:t xml:space="preserve"> es ist. So dann Christus </w:t>
      </w:r>
      <w:proofErr w:type="spellStart"/>
      <w:r>
        <w:t>angebett</w:t>
      </w:r>
      <w:proofErr w:type="spellEnd"/>
      <w:r>
        <w:t xml:space="preserve"> </w:t>
      </w:r>
      <w:proofErr w:type="spellStart"/>
      <w:r>
        <w:t>wirt</w:t>
      </w:r>
      <w:proofErr w:type="spellEnd"/>
      <w:r>
        <w:t xml:space="preserve"> </w:t>
      </w:r>
      <w:proofErr w:type="spellStart"/>
      <w:r>
        <w:t>auff</w:t>
      </w:r>
      <w:proofErr w:type="spellEnd"/>
      <w:r>
        <w:t xml:space="preserve"> solche weiß / die der </w:t>
      </w:r>
      <w:proofErr w:type="spellStart"/>
      <w:r>
        <w:t>Götlichen</w:t>
      </w:r>
      <w:proofErr w:type="spellEnd"/>
      <w:r>
        <w:t xml:space="preserve"> </w:t>
      </w:r>
      <w:proofErr w:type="spellStart"/>
      <w:r>
        <w:t>Maiestet</w:t>
      </w:r>
      <w:proofErr w:type="spellEnd"/>
      <w:r>
        <w:t xml:space="preserve"> </w:t>
      </w:r>
      <w:proofErr w:type="spellStart"/>
      <w:r>
        <w:t>allain</w:t>
      </w:r>
      <w:proofErr w:type="spellEnd"/>
      <w:r>
        <w:t xml:space="preserve"> </w:t>
      </w:r>
      <w:proofErr w:type="spellStart"/>
      <w:r>
        <w:t>gebürt</w:t>
      </w:r>
      <w:proofErr w:type="spellEnd"/>
      <w:r>
        <w:t xml:space="preserve"> / so </w:t>
      </w:r>
      <w:proofErr w:type="spellStart"/>
      <w:r>
        <w:t>volget</w:t>
      </w:r>
      <w:proofErr w:type="spellEnd"/>
      <w:r>
        <w:t xml:space="preserve"> / das auch sein </w:t>
      </w:r>
      <w:proofErr w:type="spellStart"/>
      <w:r>
        <w:t>Bildtnuß</w:t>
      </w:r>
      <w:proofErr w:type="spellEnd"/>
      <w:r>
        <w:t xml:space="preserve"> </w:t>
      </w:r>
      <w:proofErr w:type="spellStart"/>
      <w:r>
        <w:t>mitt</w:t>
      </w:r>
      <w:proofErr w:type="spellEnd"/>
      <w:r>
        <w:t xml:space="preserve"> derselbigen </w:t>
      </w:r>
      <w:proofErr w:type="spellStart"/>
      <w:r>
        <w:t>Götlichen</w:t>
      </w:r>
      <w:proofErr w:type="spellEnd"/>
      <w:r>
        <w:t xml:space="preserve"> </w:t>
      </w:r>
      <w:proofErr w:type="spellStart"/>
      <w:r>
        <w:t>anbetung</w:t>
      </w:r>
      <w:proofErr w:type="spellEnd"/>
      <w:r>
        <w:t xml:space="preserve"> solle verehrt werden. </w:t>
      </w:r>
    </w:p>
    <w:p w14:paraId="19779F9F" w14:textId="77777777" w:rsidR="00693260" w:rsidRDefault="00693260" w:rsidP="00693260">
      <w:pPr>
        <w:pStyle w:val="StandardWeb"/>
      </w:pPr>
      <w:r>
        <w:t xml:space="preserve">Item Bonaventura super </w:t>
      </w:r>
      <w:proofErr w:type="spellStart"/>
      <w:r>
        <w:t>sent</w:t>
      </w:r>
      <w:proofErr w:type="spellEnd"/>
      <w:r>
        <w:t xml:space="preserve">. </w:t>
      </w:r>
      <w:proofErr w:type="spellStart"/>
      <w:r>
        <w:t>lib</w:t>
      </w:r>
      <w:proofErr w:type="spellEnd"/>
      <w:r>
        <w:t xml:space="preserve">. 3. </w:t>
      </w:r>
      <w:proofErr w:type="spellStart"/>
      <w:r>
        <w:t>D.9.q.2</w:t>
      </w:r>
      <w:proofErr w:type="spellEnd"/>
      <w:r>
        <w:t xml:space="preserve">. schreibt. Alle </w:t>
      </w:r>
      <w:proofErr w:type="spellStart"/>
      <w:r>
        <w:t>verehrung</w:t>
      </w:r>
      <w:proofErr w:type="spellEnd"/>
      <w:r>
        <w:t xml:space="preserve"> und </w:t>
      </w:r>
      <w:proofErr w:type="spellStart"/>
      <w:r>
        <w:t>andacht</w:t>
      </w:r>
      <w:proofErr w:type="spellEnd"/>
      <w:r>
        <w:t xml:space="preserve"> / so dem Creutz Christi </w:t>
      </w:r>
      <w:proofErr w:type="spellStart"/>
      <w:r>
        <w:t>beschicht</w:t>
      </w:r>
      <w:proofErr w:type="spellEnd"/>
      <w:r>
        <w:t xml:space="preserve"> / </w:t>
      </w:r>
      <w:proofErr w:type="spellStart"/>
      <w:r>
        <w:t>wirt</w:t>
      </w:r>
      <w:proofErr w:type="spellEnd"/>
      <w:r>
        <w:t xml:space="preserve"> Christo </w:t>
      </w:r>
      <w:proofErr w:type="spellStart"/>
      <w:r>
        <w:t>erzaiget</w:t>
      </w:r>
      <w:proofErr w:type="spellEnd"/>
      <w:r>
        <w:t xml:space="preserve"> und </w:t>
      </w:r>
      <w:proofErr w:type="spellStart"/>
      <w:r>
        <w:t>angebotten</w:t>
      </w:r>
      <w:proofErr w:type="spellEnd"/>
      <w:r>
        <w:t xml:space="preserve"> / Daher dann auch dem </w:t>
      </w:r>
      <w:proofErr w:type="spellStart"/>
      <w:r>
        <w:t>Bildtnuß</w:t>
      </w:r>
      <w:proofErr w:type="spellEnd"/>
      <w:r>
        <w:t xml:space="preserve"> Christi </w:t>
      </w:r>
      <w:proofErr w:type="spellStart"/>
      <w:r>
        <w:t>gebürt</w:t>
      </w:r>
      <w:proofErr w:type="spellEnd"/>
      <w:r>
        <w:t xml:space="preserve"> die </w:t>
      </w:r>
      <w:proofErr w:type="spellStart"/>
      <w:r>
        <w:t>Götliche</w:t>
      </w:r>
      <w:proofErr w:type="spellEnd"/>
      <w:r>
        <w:t xml:space="preserve"> ehr / damit </w:t>
      </w:r>
      <w:proofErr w:type="spellStart"/>
      <w:r>
        <w:t>Got</w:t>
      </w:r>
      <w:proofErr w:type="spellEnd"/>
      <w:r>
        <w:t xml:space="preserve"> </w:t>
      </w:r>
      <w:proofErr w:type="spellStart"/>
      <w:r>
        <w:t>selbs</w:t>
      </w:r>
      <w:proofErr w:type="spellEnd"/>
      <w:r>
        <w:t xml:space="preserve"> geehrt </w:t>
      </w:r>
      <w:proofErr w:type="spellStart"/>
      <w:r>
        <w:t>wirt</w:t>
      </w:r>
      <w:proofErr w:type="spellEnd"/>
      <w:r>
        <w:t xml:space="preserve">. </w:t>
      </w:r>
    </w:p>
    <w:p w14:paraId="1D3361FE" w14:textId="77777777" w:rsidR="00693260" w:rsidRDefault="00693260" w:rsidP="00693260">
      <w:pPr>
        <w:pStyle w:val="StandardWeb"/>
      </w:pPr>
      <w:r>
        <w:t xml:space="preserve">Item </w:t>
      </w:r>
    </w:p>
    <w:p w14:paraId="57430ED6" w14:textId="77777777" w:rsidR="00693260" w:rsidRDefault="00693260" w:rsidP="00693260">
      <w:pPr>
        <w:pStyle w:val="StandardWeb"/>
      </w:pPr>
      <w:r>
        <w:t xml:space="preserve">Die </w:t>
      </w:r>
      <w:proofErr w:type="spellStart"/>
      <w:r>
        <w:t>Cölnische</w:t>
      </w:r>
      <w:proofErr w:type="spellEnd"/>
      <w:r>
        <w:t xml:space="preserve"> </w:t>
      </w:r>
      <w:proofErr w:type="spellStart"/>
      <w:r>
        <w:t>Theologi</w:t>
      </w:r>
      <w:proofErr w:type="spellEnd"/>
      <w:r>
        <w:t xml:space="preserve"> und </w:t>
      </w:r>
      <w:proofErr w:type="spellStart"/>
      <w:r>
        <w:t>Jesuiter</w:t>
      </w:r>
      <w:proofErr w:type="spellEnd"/>
      <w:r>
        <w:t xml:space="preserve"> / im buch so sie wider den </w:t>
      </w:r>
      <w:proofErr w:type="spellStart"/>
      <w:r>
        <w:t>Catechismum</w:t>
      </w:r>
      <w:proofErr w:type="spellEnd"/>
      <w:r>
        <w:t xml:space="preserve"> </w:t>
      </w:r>
      <w:proofErr w:type="spellStart"/>
      <w:r>
        <w:t>Monhemii</w:t>
      </w:r>
      <w:proofErr w:type="spellEnd"/>
      <w:r>
        <w:t xml:space="preserve"> haben </w:t>
      </w:r>
      <w:proofErr w:type="spellStart"/>
      <w:r>
        <w:t>geschriben</w:t>
      </w:r>
      <w:proofErr w:type="spellEnd"/>
      <w:r>
        <w:t xml:space="preserve"> / in dem 55.65.66. und 68. </w:t>
      </w:r>
      <w:proofErr w:type="spellStart"/>
      <w:r>
        <w:t>bletter</w:t>
      </w:r>
      <w:proofErr w:type="spellEnd"/>
      <w:r>
        <w:t xml:space="preserve"> / </w:t>
      </w:r>
      <w:proofErr w:type="spellStart"/>
      <w:r>
        <w:t>bestätigent</w:t>
      </w:r>
      <w:proofErr w:type="spellEnd"/>
      <w:r>
        <w:t xml:space="preserve"> / das die Bilder sollend verehrt und </w:t>
      </w:r>
      <w:proofErr w:type="spellStart"/>
      <w:r>
        <w:t>angebetten</w:t>
      </w:r>
      <w:proofErr w:type="spellEnd"/>
      <w:r>
        <w:t xml:space="preserve"> werden / Coli &amp; </w:t>
      </w:r>
      <w:proofErr w:type="spellStart"/>
      <w:r>
        <w:t>adorari</w:t>
      </w:r>
      <w:proofErr w:type="spellEnd"/>
      <w:r>
        <w:t xml:space="preserve"> ec. </w:t>
      </w:r>
    </w:p>
    <w:p w14:paraId="429CFF1C" w14:textId="77777777" w:rsidR="00693260" w:rsidRDefault="00693260" w:rsidP="00693260">
      <w:pPr>
        <w:pStyle w:val="berschrift2"/>
      </w:pPr>
      <w:r>
        <w:t>III: Prob.</w:t>
      </w:r>
    </w:p>
    <w:p w14:paraId="1BF3A712" w14:textId="77777777" w:rsidR="00693260" w:rsidRDefault="00693260" w:rsidP="00693260">
      <w:pPr>
        <w:pStyle w:val="StandardWeb"/>
      </w:pPr>
      <w:r>
        <w:rPr>
          <w:rStyle w:val="Fett"/>
          <w:rFonts w:eastAsiaTheme="majorEastAsia"/>
        </w:rPr>
        <w:t>Das die Papisten den Götzen dienen</w:t>
      </w:r>
      <w:r>
        <w:t xml:space="preserve"> </w:t>
      </w:r>
    </w:p>
    <w:p w14:paraId="6D5D2578" w14:textId="77777777" w:rsidR="00693260" w:rsidRDefault="00693260" w:rsidP="00693260">
      <w:pPr>
        <w:pStyle w:val="StandardWeb"/>
      </w:pPr>
      <w:r>
        <w:t xml:space="preserve">Die Papisten </w:t>
      </w:r>
      <w:proofErr w:type="spellStart"/>
      <w:r>
        <w:t>lerend</w:t>
      </w:r>
      <w:proofErr w:type="spellEnd"/>
      <w:r>
        <w:t xml:space="preserve"> / das den lieben </w:t>
      </w:r>
      <w:proofErr w:type="spellStart"/>
      <w:r>
        <w:t>Hailigen</w:t>
      </w:r>
      <w:proofErr w:type="spellEnd"/>
      <w:r>
        <w:t xml:space="preserve"> die ehr </w:t>
      </w:r>
      <w:proofErr w:type="spellStart"/>
      <w:r>
        <w:t>gebir</w:t>
      </w:r>
      <w:proofErr w:type="spellEnd"/>
      <w:r>
        <w:t xml:space="preserve"> / welche bey den Griechen (</w:t>
      </w:r>
      <w:proofErr w:type="spellStart"/>
      <w:r>
        <w:t>Dulia</w:t>
      </w:r>
      <w:proofErr w:type="spellEnd"/>
      <w:r>
        <w:t xml:space="preserve">) </w:t>
      </w:r>
      <w:proofErr w:type="spellStart"/>
      <w:r>
        <w:t>ain</w:t>
      </w:r>
      <w:proofErr w:type="spellEnd"/>
      <w:r>
        <w:t xml:space="preserve"> dienst / genannt </w:t>
      </w:r>
      <w:proofErr w:type="spellStart"/>
      <w:r>
        <w:t>wirt</w:t>
      </w:r>
      <w:proofErr w:type="spellEnd"/>
      <w:r>
        <w:t xml:space="preserve"> / darinn man sich </w:t>
      </w:r>
      <w:proofErr w:type="spellStart"/>
      <w:r>
        <w:t>ainem</w:t>
      </w:r>
      <w:proofErr w:type="spellEnd"/>
      <w:r>
        <w:t xml:space="preserve"> </w:t>
      </w:r>
      <w:proofErr w:type="spellStart"/>
      <w:r>
        <w:t>Hailigen</w:t>
      </w:r>
      <w:proofErr w:type="spellEnd"/>
      <w:r>
        <w:t xml:space="preserve"> </w:t>
      </w:r>
      <w:proofErr w:type="spellStart"/>
      <w:r>
        <w:t>underthänig</w:t>
      </w:r>
      <w:proofErr w:type="spellEnd"/>
      <w:r>
        <w:t xml:space="preserve"> ergibt / und </w:t>
      </w:r>
      <w:proofErr w:type="spellStart"/>
      <w:r>
        <w:t>jn</w:t>
      </w:r>
      <w:proofErr w:type="spellEnd"/>
      <w:r>
        <w:t xml:space="preserve"> verehret / dann </w:t>
      </w:r>
      <w:proofErr w:type="spellStart"/>
      <w:r>
        <w:t>Valla</w:t>
      </w:r>
      <w:proofErr w:type="spellEnd"/>
      <w:r>
        <w:t xml:space="preserve"> und andere geleerten bezeugen ? das es als </w:t>
      </w:r>
      <w:proofErr w:type="spellStart"/>
      <w:r>
        <w:t>vil</w:t>
      </w:r>
      <w:proofErr w:type="spellEnd"/>
      <w:r>
        <w:t xml:space="preserve"> </w:t>
      </w:r>
      <w:proofErr w:type="spellStart"/>
      <w:r>
        <w:t>bedeut</w:t>
      </w:r>
      <w:proofErr w:type="spellEnd"/>
      <w:r>
        <w:t xml:space="preserve"> / als das </w:t>
      </w:r>
      <w:proofErr w:type="spellStart"/>
      <w:r>
        <w:t>wörtlin</w:t>
      </w:r>
      <w:proofErr w:type="spellEnd"/>
      <w:r>
        <w:t xml:space="preserve"> (</w:t>
      </w:r>
      <w:proofErr w:type="spellStart"/>
      <w:r>
        <w:t>latria</w:t>
      </w:r>
      <w:proofErr w:type="spellEnd"/>
      <w:r>
        <w:t xml:space="preserve"> ) </w:t>
      </w:r>
      <w:proofErr w:type="spellStart"/>
      <w:r>
        <w:t>ain</w:t>
      </w:r>
      <w:proofErr w:type="spellEnd"/>
      <w:r>
        <w:t xml:space="preserve"> </w:t>
      </w:r>
      <w:proofErr w:type="spellStart"/>
      <w:r>
        <w:t>Gottsdienst</w:t>
      </w:r>
      <w:proofErr w:type="spellEnd"/>
      <w:r>
        <w:t xml:space="preserve"> / darauß schliessen mir / </w:t>
      </w:r>
      <w:proofErr w:type="spellStart"/>
      <w:r>
        <w:t>weyl</w:t>
      </w:r>
      <w:proofErr w:type="spellEnd"/>
      <w:r>
        <w:t xml:space="preserve"> man die Bilder soll verehren / wie das abgebildet / mit der ehr (</w:t>
      </w:r>
      <w:proofErr w:type="spellStart"/>
      <w:r>
        <w:t>dulias</w:t>
      </w:r>
      <w:proofErr w:type="spellEnd"/>
      <w:r>
        <w:t xml:space="preserve">) das ist / mit </w:t>
      </w:r>
      <w:proofErr w:type="spellStart"/>
      <w:r>
        <w:t>gaistlichem</w:t>
      </w:r>
      <w:proofErr w:type="spellEnd"/>
      <w:r>
        <w:t xml:space="preserve"> dienst / das die Papisten der Bilder oder Götzen </w:t>
      </w:r>
      <w:proofErr w:type="spellStart"/>
      <w:r>
        <w:t>diener</w:t>
      </w:r>
      <w:proofErr w:type="spellEnd"/>
      <w:r>
        <w:t xml:space="preserve"> </w:t>
      </w:r>
      <w:proofErr w:type="spellStart"/>
      <w:r>
        <w:t>seind</w:t>
      </w:r>
      <w:proofErr w:type="spellEnd"/>
      <w:r>
        <w:t xml:space="preserve">. Dann wann man die Götzen und den dienst </w:t>
      </w:r>
      <w:proofErr w:type="spellStart"/>
      <w:r>
        <w:t>zusamen</w:t>
      </w:r>
      <w:proofErr w:type="spellEnd"/>
      <w:r>
        <w:t xml:space="preserve"> setzet / so </w:t>
      </w:r>
      <w:proofErr w:type="spellStart"/>
      <w:r>
        <w:t>wirt</w:t>
      </w:r>
      <w:proofErr w:type="spellEnd"/>
      <w:r>
        <w:t xml:space="preserve"> </w:t>
      </w:r>
      <w:proofErr w:type="spellStart"/>
      <w:r>
        <w:t>ain</w:t>
      </w:r>
      <w:proofErr w:type="spellEnd"/>
      <w:r>
        <w:t xml:space="preserve"> Götzendienst darauß. </w:t>
      </w:r>
    </w:p>
    <w:p w14:paraId="297354D2" w14:textId="77777777" w:rsidR="00693260" w:rsidRDefault="00693260" w:rsidP="00693260">
      <w:pPr>
        <w:pStyle w:val="StandardWeb"/>
      </w:pPr>
      <w:r>
        <w:t xml:space="preserve">Darneben ist er </w:t>
      </w:r>
      <w:proofErr w:type="spellStart"/>
      <w:r>
        <w:t>mänigklich</w:t>
      </w:r>
      <w:proofErr w:type="spellEnd"/>
      <w:r>
        <w:t xml:space="preserve"> </w:t>
      </w:r>
      <w:proofErr w:type="spellStart"/>
      <w:r>
        <w:t>bekandt</w:t>
      </w:r>
      <w:proofErr w:type="spellEnd"/>
      <w:r>
        <w:t xml:space="preserve"> / und </w:t>
      </w:r>
      <w:proofErr w:type="spellStart"/>
      <w:r>
        <w:t>kinden</w:t>
      </w:r>
      <w:proofErr w:type="spellEnd"/>
      <w:r>
        <w:t xml:space="preserve"> die Papisten solches nit leugnen / wie sie den Götzen </w:t>
      </w:r>
      <w:proofErr w:type="spellStart"/>
      <w:r>
        <w:t>offentlich</w:t>
      </w:r>
      <w:proofErr w:type="spellEnd"/>
      <w:r>
        <w:t xml:space="preserve"> mit </w:t>
      </w:r>
      <w:proofErr w:type="spellStart"/>
      <w:r>
        <w:t>vil</w:t>
      </w:r>
      <w:proofErr w:type="spellEnd"/>
      <w:r>
        <w:t xml:space="preserve"> Ceremonien und </w:t>
      </w:r>
      <w:proofErr w:type="spellStart"/>
      <w:r>
        <w:t>ehrerbietung</w:t>
      </w:r>
      <w:proofErr w:type="spellEnd"/>
      <w:r>
        <w:t xml:space="preserve"> dienen / </w:t>
      </w:r>
      <w:proofErr w:type="spellStart"/>
      <w:r>
        <w:t>inn</w:t>
      </w:r>
      <w:proofErr w:type="spellEnd"/>
      <w:r>
        <w:t xml:space="preserve"> dem sie vor den Bilder das </w:t>
      </w:r>
      <w:proofErr w:type="spellStart"/>
      <w:r>
        <w:t>haupt</w:t>
      </w:r>
      <w:proofErr w:type="spellEnd"/>
      <w:r>
        <w:t xml:space="preserve"> </w:t>
      </w:r>
      <w:proofErr w:type="spellStart"/>
      <w:r>
        <w:t>entblössen</w:t>
      </w:r>
      <w:proofErr w:type="spellEnd"/>
      <w:r>
        <w:t xml:space="preserve"> / vor </w:t>
      </w:r>
      <w:proofErr w:type="spellStart"/>
      <w:r>
        <w:t>jnen</w:t>
      </w:r>
      <w:proofErr w:type="spellEnd"/>
      <w:r>
        <w:t xml:space="preserve"> sie </w:t>
      </w:r>
      <w:proofErr w:type="spellStart"/>
      <w:r>
        <w:t>bucken</w:t>
      </w:r>
      <w:proofErr w:type="spellEnd"/>
      <w:r>
        <w:t xml:space="preserve"> </w:t>
      </w:r>
      <w:proofErr w:type="spellStart"/>
      <w:r>
        <w:t>unnd</w:t>
      </w:r>
      <w:proofErr w:type="spellEnd"/>
      <w:r>
        <w:t xml:space="preserve"> </w:t>
      </w:r>
      <w:proofErr w:type="spellStart"/>
      <w:r>
        <w:t>niderknyeen</w:t>
      </w:r>
      <w:proofErr w:type="spellEnd"/>
      <w:r>
        <w:t xml:space="preserve"> / die </w:t>
      </w:r>
      <w:proofErr w:type="spellStart"/>
      <w:r>
        <w:t>händ</w:t>
      </w:r>
      <w:proofErr w:type="spellEnd"/>
      <w:r>
        <w:t xml:space="preserve"> gegen </w:t>
      </w:r>
      <w:proofErr w:type="spellStart"/>
      <w:r>
        <w:t>jnen</w:t>
      </w:r>
      <w:proofErr w:type="spellEnd"/>
      <w:r>
        <w:t xml:space="preserve"> aufheben / vor </w:t>
      </w:r>
      <w:proofErr w:type="spellStart"/>
      <w:r>
        <w:t>jn</w:t>
      </w:r>
      <w:proofErr w:type="spellEnd"/>
      <w:r>
        <w:t xml:space="preserve"> betten / sie </w:t>
      </w:r>
      <w:proofErr w:type="spellStart"/>
      <w:r>
        <w:t>kussen</w:t>
      </w:r>
      <w:proofErr w:type="spellEnd"/>
      <w:r>
        <w:t xml:space="preserve"> (auch den Esel nicht </w:t>
      </w:r>
      <w:proofErr w:type="spellStart"/>
      <w:r>
        <w:t>außgenommen</w:t>
      </w:r>
      <w:proofErr w:type="spellEnd"/>
      <w:r>
        <w:t xml:space="preserve">) mit </w:t>
      </w:r>
      <w:proofErr w:type="spellStart"/>
      <w:r>
        <w:t>geschmeid</w:t>
      </w:r>
      <w:proofErr w:type="spellEnd"/>
      <w:r>
        <w:t xml:space="preserve"> </w:t>
      </w:r>
      <w:proofErr w:type="spellStart"/>
      <w:r>
        <w:t>unnd</w:t>
      </w:r>
      <w:proofErr w:type="spellEnd"/>
      <w:r>
        <w:t xml:space="preserve"> </w:t>
      </w:r>
      <w:proofErr w:type="spellStart"/>
      <w:r>
        <w:t>kleider</w:t>
      </w:r>
      <w:proofErr w:type="spellEnd"/>
      <w:r>
        <w:t xml:space="preserve"> sie zieren / </w:t>
      </w:r>
      <w:proofErr w:type="spellStart"/>
      <w:r>
        <w:t>jnen</w:t>
      </w:r>
      <w:proofErr w:type="spellEnd"/>
      <w:r>
        <w:t xml:space="preserve"> </w:t>
      </w:r>
      <w:proofErr w:type="spellStart"/>
      <w:r>
        <w:t>opfferen</w:t>
      </w:r>
      <w:proofErr w:type="spellEnd"/>
      <w:r>
        <w:t xml:space="preserve"> / </w:t>
      </w:r>
      <w:proofErr w:type="spellStart"/>
      <w:r>
        <w:t>relichieren</w:t>
      </w:r>
      <w:proofErr w:type="spellEnd"/>
      <w:r>
        <w:t xml:space="preserve"> / </w:t>
      </w:r>
      <w:proofErr w:type="spellStart"/>
      <w:r>
        <w:t>Kertzen</w:t>
      </w:r>
      <w:proofErr w:type="spellEnd"/>
      <w:r>
        <w:t xml:space="preserve"> brennen / zu den Bildern </w:t>
      </w:r>
      <w:proofErr w:type="spellStart"/>
      <w:r>
        <w:t>glübde</w:t>
      </w:r>
      <w:proofErr w:type="spellEnd"/>
      <w:r>
        <w:t xml:space="preserve"> thun / </w:t>
      </w:r>
      <w:proofErr w:type="spellStart"/>
      <w:r>
        <w:t>unnd</w:t>
      </w:r>
      <w:proofErr w:type="spellEnd"/>
      <w:r>
        <w:t xml:space="preserve"> </w:t>
      </w:r>
      <w:proofErr w:type="spellStart"/>
      <w:r>
        <w:t>Wallfarten</w:t>
      </w:r>
      <w:proofErr w:type="spellEnd"/>
      <w:r>
        <w:t xml:space="preserve"> verrichten / sie tragen </w:t>
      </w:r>
      <w:proofErr w:type="spellStart"/>
      <w:r>
        <w:t>inn</w:t>
      </w:r>
      <w:proofErr w:type="spellEnd"/>
      <w:r>
        <w:t xml:space="preserve"> </w:t>
      </w:r>
      <w:proofErr w:type="spellStart"/>
      <w:r>
        <w:t>prceßionibus</w:t>
      </w:r>
      <w:proofErr w:type="spellEnd"/>
      <w:r>
        <w:t xml:space="preserve"> </w:t>
      </w:r>
      <w:proofErr w:type="spellStart"/>
      <w:r>
        <w:t>solliche</w:t>
      </w:r>
      <w:proofErr w:type="spellEnd"/>
      <w:r>
        <w:t xml:space="preserve"> </w:t>
      </w:r>
      <w:proofErr w:type="spellStart"/>
      <w:r>
        <w:t>Bildtnuß</w:t>
      </w:r>
      <w:proofErr w:type="spellEnd"/>
      <w:r>
        <w:t xml:space="preserve"> vor </w:t>
      </w:r>
      <w:proofErr w:type="spellStart"/>
      <w:r>
        <w:t>jnen</w:t>
      </w:r>
      <w:proofErr w:type="spellEnd"/>
      <w:r>
        <w:t xml:space="preserve"> </w:t>
      </w:r>
      <w:proofErr w:type="spellStart"/>
      <w:r>
        <w:t>herumb</w:t>
      </w:r>
      <w:proofErr w:type="spellEnd"/>
      <w:r>
        <w:t xml:space="preserve"> / wie die </w:t>
      </w:r>
      <w:proofErr w:type="spellStart"/>
      <w:r>
        <w:t>Chaldeer</w:t>
      </w:r>
      <w:proofErr w:type="spellEnd"/>
      <w:r>
        <w:t xml:space="preserve"> das Feuer / der </w:t>
      </w:r>
      <w:proofErr w:type="spellStart"/>
      <w:r>
        <w:t>hoffnung</w:t>
      </w:r>
      <w:proofErr w:type="spellEnd"/>
      <w:r>
        <w:t xml:space="preserve"> / das sie glück an </w:t>
      </w:r>
      <w:proofErr w:type="spellStart"/>
      <w:r>
        <w:t>seel</w:t>
      </w:r>
      <w:proofErr w:type="spellEnd"/>
      <w:r>
        <w:t xml:space="preserve"> </w:t>
      </w:r>
      <w:proofErr w:type="spellStart"/>
      <w:r>
        <w:t>unnd</w:t>
      </w:r>
      <w:proofErr w:type="spellEnd"/>
      <w:r>
        <w:t xml:space="preserve"> leib / oder hab </w:t>
      </w:r>
      <w:proofErr w:type="spellStart"/>
      <w:r>
        <w:t>unnd</w:t>
      </w:r>
      <w:proofErr w:type="spellEnd"/>
      <w:r>
        <w:t xml:space="preserve"> </w:t>
      </w:r>
      <w:proofErr w:type="spellStart"/>
      <w:r>
        <w:t>gütter</w:t>
      </w:r>
      <w:proofErr w:type="spellEnd"/>
      <w:r>
        <w:t xml:space="preserve"> </w:t>
      </w:r>
      <w:proofErr w:type="spellStart"/>
      <w:r>
        <w:t>dardurch</w:t>
      </w:r>
      <w:proofErr w:type="spellEnd"/>
      <w:r>
        <w:t xml:space="preserve"> bekommen mögen: Es hat auch </w:t>
      </w:r>
      <w:proofErr w:type="spellStart"/>
      <w:r>
        <w:t>ain</w:t>
      </w:r>
      <w:proofErr w:type="spellEnd"/>
      <w:r>
        <w:t xml:space="preserve"> </w:t>
      </w:r>
      <w:proofErr w:type="spellStart"/>
      <w:r>
        <w:t>yede</w:t>
      </w:r>
      <w:proofErr w:type="spellEnd"/>
      <w:r>
        <w:t xml:space="preserve"> Kirch </w:t>
      </w:r>
      <w:proofErr w:type="spellStart"/>
      <w:r>
        <w:t>jren</w:t>
      </w:r>
      <w:proofErr w:type="spellEnd"/>
      <w:r>
        <w:t xml:space="preserve"> Patronen / und besondern </w:t>
      </w:r>
      <w:proofErr w:type="spellStart"/>
      <w:r>
        <w:t>Nothelffer</w:t>
      </w:r>
      <w:proofErr w:type="spellEnd"/>
      <w:r>
        <w:t xml:space="preserve"> / zu welches </w:t>
      </w:r>
      <w:proofErr w:type="spellStart"/>
      <w:r>
        <w:t>Bildtnuß</w:t>
      </w:r>
      <w:proofErr w:type="spellEnd"/>
      <w:r>
        <w:t xml:space="preserve"> man </w:t>
      </w:r>
      <w:proofErr w:type="spellStart"/>
      <w:r>
        <w:t>lauffet</w:t>
      </w:r>
      <w:proofErr w:type="spellEnd"/>
      <w:r>
        <w:t xml:space="preserve"> / und </w:t>
      </w:r>
      <w:proofErr w:type="spellStart"/>
      <w:r>
        <w:t>hifftuchet</w:t>
      </w:r>
      <w:proofErr w:type="spellEnd"/>
      <w:r>
        <w:t xml:space="preserve"> / man hellt </w:t>
      </w:r>
      <w:proofErr w:type="spellStart"/>
      <w:r>
        <w:t>jm</w:t>
      </w:r>
      <w:proofErr w:type="spellEnd"/>
      <w:r>
        <w:t xml:space="preserve"> Fest und </w:t>
      </w:r>
      <w:proofErr w:type="spellStart"/>
      <w:r>
        <w:t>Feyrtag</w:t>
      </w:r>
      <w:proofErr w:type="spellEnd"/>
      <w:r>
        <w:t xml:space="preserve"> / man </w:t>
      </w:r>
      <w:proofErr w:type="spellStart"/>
      <w:r>
        <w:t>thailt</w:t>
      </w:r>
      <w:proofErr w:type="spellEnd"/>
      <w:r>
        <w:t xml:space="preserve"> Ablaß </w:t>
      </w:r>
      <w:proofErr w:type="spellStart"/>
      <w:r>
        <w:t>auß</w:t>
      </w:r>
      <w:proofErr w:type="spellEnd"/>
      <w:r>
        <w:t xml:space="preserve"> / denen so solche Bilder </w:t>
      </w:r>
      <w:proofErr w:type="spellStart"/>
      <w:r>
        <w:t>angeruffen</w:t>
      </w:r>
      <w:proofErr w:type="spellEnd"/>
      <w:r>
        <w:t xml:space="preserve"> / und </w:t>
      </w:r>
      <w:proofErr w:type="spellStart"/>
      <w:r>
        <w:t>darbey</w:t>
      </w:r>
      <w:proofErr w:type="spellEnd"/>
      <w:r>
        <w:t xml:space="preserve"> Meß gehört haben / und dem Fest seine recht </w:t>
      </w:r>
      <w:proofErr w:type="spellStart"/>
      <w:r>
        <w:t>thon</w:t>
      </w:r>
      <w:proofErr w:type="spellEnd"/>
      <w:r>
        <w:t xml:space="preserve"> habend. </w:t>
      </w:r>
    </w:p>
    <w:p w14:paraId="4889C93D" w14:textId="77777777" w:rsidR="00693260" w:rsidRDefault="00693260" w:rsidP="00693260">
      <w:pPr>
        <w:pStyle w:val="StandardWeb"/>
      </w:pPr>
      <w:proofErr w:type="spellStart"/>
      <w:r>
        <w:t>Wa</w:t>
      </w:r>
      <w:proofErr w:type="spellEnd"/>
      <w:r>
        <w:t xml:space="preserve"> </w:t>
      </w:r>
      <w:proofErr w:type="spellStart"/>
      <w:r>
        <w:t>ainer</w:t>
      </w:r>
      <w:proofErr w:type="spellEnd"/>
      <w:r>
        <w:t xml:space="preserve"> </w:t>
      </w:r>
      <w:proofErr w:type="spellStart"/>
      <w:r>
        <w:t>ain</w:t>
      </w:r>
      <w:proofErr w:type="spellEnd"/>
      <w:r>
        <w:t xml:space="preserve"> schaden hat / an </w:t>
      </w:r>
      <w:proofErr w:type="spellStart"/>
      <w:r>
        <w:t>ainem</w:t>
      </w:r>
      <w:proofErr w:type="spellEnd"/>
      <w:r>
        <w:t xml:space="preserve"> </w:t>
      </w:r>
      <w:proofErr w:type="spellStart"/>
      <w:r>
        <w:t>glid</w:t>
      </w:r>
      <w:proofErr w:type="spellEnd"/>
      <w:r>
        <w:t xml:space="preserve"> des </w:t>
      </w:r>
      <w:proofErr w:type="spellStart"/>
      <w:r>
        <w:t>leibs</w:t>
      </w:r>
      <w:proofErr w:type="spellEnd"/>
      <w:r>
        <w:t xml:space="preserve"> / so gelobt er so </w:t>
      </w:r>
      <w:proofErr w:type="spellStart"/>
      <w:r>
        <w:t>vil</w:t>
      </w:r>
      <w:proofErr w:type="spellEnd"/>
      <w:r>
        <w:t xml:space="preserve"> </w:t>
      </w:r>
      <w:proofErr w:type="spellStart"/>
      <w:r>
        <w:t>Wax</w:t>
      </w:r>
      <w:proofErr w:type="spellEnd"/>
      <w:r>
        <w:t xml:space="preserve"> dem </w:t>
      </w:r>
      <w:proofErr w:type="spellStart"/>
      <w:r>
        <w:t>Hailigen</w:t>
      </w:r>
      <w:proofErr w:type="spellEnd"/>
      <w:r>
        <w:t xml:space="preserve"> in </w:t>
      </w:r>
      <w:proofErr w:type="spellStart"/>
      <w:r>
        <w:t>ain</w:t>
      </w:r>
      <w:proofErr w:type="spellEnd"/>
      <w:r>
        <w:t xml:space="preserve"> Kirchen zu </w:t>
      </w:r>
      <w:proofErr w:type="spellStart"/>
      <w:r>
        <w:t>hencken</w:t>
      </w:r>
      <w:proofErr w:type="spellEnd"/>
      <w:r>
        <w:t xml:space="preserve"> / formiert es dem </w:t>
      </w:r>
      <w:proofErr w:type="spellStart"/>
      <w:r>
        <w:t>glid</w:t>
      </w:r>
      <w:proofErr w:type="spellEnd"/>
      <w:r>
        <w:t xml:space="preserve"> gleich / oder so es </w:t>
      </w:r>
      <w:proofErr w:type="spellStart"/>
      <w:r>
        <w:t>jm</w:t>
      </w:r>
      <w:proofErr w:type="spellEnd"/>
      <w:r>
        <w:t xml:space="preserve"> zu </w:t>
      </w:r>
      <w:proofErr w:type="spellStart"/>
      <w:r>
        <w:t>vil</w:t>
      </w:r>
      <w:proofErr w:type="spellEnd"/>
      <w:r>
        <w:t xml:space="preserve"> / lasset ers </w:t>
      </w:r>
      <w:proofErr w:type="spellStart"/>
      <w:r>
        <w:t>auß</w:t>
      </w:r>
      <w:proofErr w:type="spellEnd"/>
      <w:r>
        <w:t xml:space="preserve"> </w:t>
      </w:r>
      <w:proofErr w:type="spellStart"/>
      <w:r>
        <w:t>holtz</w:t>
      </w:r>
      <w:proofErr w:type="spellEnd"/>
      <w:r>
        <w:t xml:space="preserve"> </w:t>
      </w:r>
      <w:proofErr w:type="spellStart"/>
      <w:r>
        <w:t>schnitzlen</w:t>
      </w:r>
      <w:proofErr w:type="spellEnd"/>
      <w:r>
        <w:t xml:space="preserve"> / Es hangend </w:t>
      </w:r>
      <w:proofErr w:type="spellStart"/>
      <w:r>
        <w:t>Schleyr</w:t>
      </w:r>
      <w:proofErr w:type="spellEnd"/>
      <w:r>
        <w:t xml:space="preserve"> / </w:t>
      </w:r>
      <w:proofErr w:type="spellStart"/>
      <w:r>
        <w:t>Zöpff</w:t>
      </w:r>
      <w:proofErr w:type="spellEnd"/>
      <w:r>
        <w:t xml:space="preserve"> / und </w:t>
      </w:r>
      <w:proofErr w:type="spellStart"/>
      <w:r>
        <w:t>etlich</w:t>
      </w:r>
      <w:proofErr w:type="spellEnd"/>
      <w:r>
        <w:t xml:space="preserve"> </w:t>
      </w:r>
      <w:proofErr w:type="spellStart"/>
      <w:r>
        <w:t>sachen</w:t>
      </w:r>
      <w:proofErr w:type="spellEnd"/>
      <w:r>
        <w:t xml:space="preserve"> / die ich </w:t>
      </w:r>
      <w:proofErr w:type="spellStart"/>
      <w:r>
        <w:t>ehrn</w:t>
      </w:r>
      <w:proofErr w:type="spellEnd"/>
      <w:r>
        <w:t xml:space="preserve"> halben </w:t>
      </w:r>
      <w:proofErr w:type="spellStart"/>
      <w:r>
        <w:t>nit</w:t>
      </w:r>
      <w:proofErr w:type="spellEnd"/>
      <w:r>
        <w:t xml:space="preserve"> melden </w:t>
      </w:r>
      <w:proofErr w:type="spellStart"/>
      <w:r>
        <w:t>darff</w:t>
      </w:r>
      <w:proofErr w:type="spellEnd"/>
      <w:r>
        <w:t xml:space="preserve"> / damit sie </w:t>
      </w:r>
      <w:proofErr w:type="spellStart"/>
      <w:r>
        <w:t>anzaigend</w:t>
      </w:r>
      <w:proofErr w:type="spellEnd"/>
      <w:r>
        <w:t xml:space="preserve"> / wie durch </w:t>
      </w:r>
      <w:proofErr w:type="spellStart"/>
      <w:r>
        <w:t>disen</w:t>
      </w:r>
      <w:proofErr w:type="spellEnd"/>
      <w:r>
        <w:t xml:space="preserve"> </w:t>
      </w:r>
      <w:proofErr w:type="spellStart"/>
      <w:r>
        <w:t>Hailigen</w:t>
      </w:r>
      <w:proofErr w:type="spellEnd"/>
      <w:r>
        <w:t xml:space="preserve"> </w:t>
      </w:r>
      <w:proofErr w:type="spellStart"/>
      <w:r>
        <w:t>jm</w:t>
      </w:r>
      <w:proofErr w:type="spellEnd"/>
      <w:r>
        <w:t xml:space="preserve"> </w:t>
      </w:r>
      <w:proofErr w:type="spellStart"/>
      <w:r>
        <w:t>geholffen</w:t>
      </w:r>
      <w:proofErr w:type="spellEnd"/>
      <w:r>
        <w:t xml:space="preserve"> sey worden. </w:t>
      </w:r>
      <w:proofErr w:type="spellStart"/>
      <w:r>
        <w:t>Wa</w:t>
      </w:r>
      <w:proofErr w:type="spellEnd"/>
      <w:r>
        <w:t xml:space="preserve"> auch </w:t>
      </w:r>
      <w:proofErr w:type="spellStart"/>
      <w:r>
        <w:t>ain</w:t>
      </w:r>
      <w:proofErr w:type="spellEnd"/>
      <w:r>
        <w:t xml:space="preserve"> </w:t>
      </w:r>
      <w:proofErr w:type="spellStart"/>
      <w:r>
        <w:t>Vich</w:t>
      </w:r>
      <w:proofErr w:type="spellEnd"/>
      <w:r>
        <w:t xml:space="preserve"> in schaden </w:t>
      </w:r>
      <w:proofErr w:type="spellStart"/>
      <w:r>
        <w:t>gerath</w:t>
      </w:r>
      <w:proofErr w:type="spellEnd"/>
      <w:r>
        <w:t xml:space="preserve"> / da </w:t>
      </w:r>
      <w:proofErr w:type="spellStart"/>
      <w:r>
        <w:t>verhaißt</w:t>
      </w:r>
      <w:proofErr w:type="spellEnd"/>
      <w:r>
        <w:t xml:space="preserve"> man etwas dem </w:t>
      </w:r>
      <w:proofErr w:type="spellStart"/>
      <w:r>
        <w:t>Hailigen</w:t>
      </w:r>
      <w:proofErr w:type="spellEnd"/>
      <w:r>
        <w:t xml:space="preserve"> / </w:t>
      </w:r>
      <w:proofErr w:type="spellStart"/>
      <w:r>
        <w:t>darumb</w:t>
      </w:r>
      <w:proofErr w:type="spellEnd"/>
      <w:r>
        <w:t xml:space="preserve"> so </w:t>
      </w:r>
      <w:proofErr w:type="spellStart"/>
      <w:r>
        <w:t>vil</w:t>
      </w:r>
      <w:proofErr w:type="spellEnd"/>
      <w:r>
        <w:t xml:space="preserve"> </w:t>
      </w:r>
      <w:proofErr w:type="spellStart"/>
      <w:r>
        <w:t>Roßeysen</w:t>
      </w:r>
      <w:proofErr w:type="spellEnd"/>
      <w:r>
        <w:t xml:space="preserve"> / auch andere liederliche </w:t>
      </w:r>
      <w:proofErr w:type="spellStart"/>
      <w:r>
        <w:t>sachen</w:t>
      </w:r>
      <w:proofErr w:type="spellEnd"/>
      <w:r>
        <w:t xml:space="preserve"> in die Kirchen </w:t>
      </w:r>
      <w:proofErr w:type="spellStart"/>
      <w:r>
        <w:t>gehenckt</w:t>
      </w:r>
      <w:proofErr w:type="spellEnd"/>
      <w:r>
        <w:t xml:space="preserve"> / und an die Thüren </w:t>
      </w:r>
      <w:proofErr w:type="spellStart"/>
      <w:r>
        <w:t>genaglet</w:t>
      </w:r>
      <w:proofErr w:type="spellEnd"/>
      <w:r>
        <w:t xml:space="preserve"> werden. Will </w:t>
      </w:r>
      <w:proofErr w:type="spellStart"/>
      <w:r>
        <w:t>yetz</w:t>
      </w:r>
      <w:proofErr w:type="spellEnd"/>
      <w:r>
        <w:t xml:space="preserve"> </w:t>
      </w:r>
      <w:proofErr w:type="spellStart"/>
      <w:r>
        <w:t>geschweygen</w:t>
      </w:r>
      <w:proofErr w:type="spellEnd"/>
      <w:r>
        <w:t xml:space="preserve"> / was die Götzen </w:t>
      </w:r>
      <w:proofErr w:type="spellStart"/>
      <w:r>
        <w:t>zuschaffen</w:t>
      </w:r>
      <w:proofErr w:type="spellEnd"/>
      <w:r>
        <w:t xml:space="preserve"> haben / wann man die </w:t>
      </w:r>
      <w:proofErr w:type="spellStart"/>
      <w:r>
        <w:t>Closterfrawen</w:t>
      </w:r>
      <w:proofErr w:type="spellEnd"/>
      <w:r>
        <w:t xml:space="preserve"> gar </w:t>
      </w:r>
      <w:proofErr w:type="spellStart"/>
      <w:r>
        <w:t>einschläffe</w:t>
      </w:r>
      <w:proofErr w:type="spellEnd"/>
      <w:r>
        <w:t xml:space="preserve"> / da sie die statt </w:t>
      </w:r>
      <w:proofErr w:type="spellStart"/>
      <w:r>
        <w:t>aines</w:t>
      </w:r>
      <w:proofErr w:type="spellEnd"/>
      <w:r>
        <w:t xml:space="preserve"> </w:t>
      </w:r>
      <w:proofErr w:type="spellStart"/>
      <w:r>
        <w:t>Breutigams</w:t>
      </w:r>
      <w:proofErr w:type="spellEnd"/>
      <w:r>
        <w:t xml:space="preserve"> verwesen und anders / so ja </w:t>
      </w:r>
      <w:proofErr w:type="spellStart"/>
      <w:r>
        <w:t>wol</w:t>
      </w:r>
      <w:proofErr w:type="spellEnd"/>
      <w:r>
        <w:t xml:space="preserve"> zu beklagen ist / das es bey Christen solle </w:t>
      </w:r>
      <w:proofErr w:type="spellStart"/>
      <w:r>
        <w:t>dermassen</w:t>
      </w:r>
      <w:proofErr w:type="spellEnd"/>
      <w:r>
        <w:t xml:space="preserve"> getrieben und </w:t>
      </w:r>
      <w:proofErr w:type="spellStart"/>
      <w:r>
        <w:t>gespilet</w:t>
      </w:r>
      <w:proofErr w:type="spellEnd"/>
      <w:r>
        <w:t xml:space="preserve"> werden. </w:t>
      </w:r>
    </w:p>
    <w:p w14:paraId="68FA17E7" w14:textId="77777777" w:rsidR="00693260" w:rsidRDefault="00693260" w:rsidP="00693260">
      <w:pPr>
        <w:pStyle w:val="StandardWeb"/>
      </w:pPr>
      <w:proofErr w:type="spellStart"/>
      <w:r>
        <w:t>Hierauß</w:t>
      </w:r>
      <w:proofErr w:type="spellEnd"/>
      <w:r>
        <w:t xml:space="preserve"> </w:t>
      </w:r>
      <w:proofErr w:type="spellStart"/>
      <w:r>
        <w:t>kan</w:t>
      </w:r>
      <w:proofErr w:type="spellEnd"/>
      <w:r>
        <w:t xml:space="preserve"> nun </w:t>
      </w:r>
      <w:proofErr w:type="spellStart"/>
      <w:r>
        <w:t>ain</w:t>
      </w:r>
      <w:proofErr w:type="spellEnd"/>
      <w:r>
        <w:t xml:space="preserve"> Christ erkennen / wie den Papisten </w:t>
      </w:r>
      <w:proofErr w:type="spellStart"/>
      <w:r>
        <w:t>nit</w:t>
      </w:r>
      <w:proofErr w:type="spellEnd"/>
      <w:r>
        <w:t xml:space="preserve"> </w:t>
      </w:r>
      <w:proofErr w:type="spellStart"/>
      <w:r>
        <w:t>unbillich</w:t>
      </w:r>
      <w:proofErr w:type="spellEnd"/>
      <w:r>
        <w:t xml:space="preserve"> </w:t>
      </w:r>
      <w:proofErr w:type="spellStart"/>
      <w:r>
        <w:t>wirt</w:t>
      </w:r>
      <w:proofErr w:type="spellEnd"/>
      <w:r>
        <w:t xml:space="preserve"> zugelegt / das sie die Götzen </w:t>
      </w:r>
      <w:proofErr w:type="spellStart"/>
      <w:r>
        <w:t>anbetten</w:t>
      </w:r>
      <w:proofErr w:type="spellEnd"/>
      <w:r>
        <w:t xml:space="preserve"> / und derwegen auch Götzendiener genennt sollen werden. </w:t>
      </w:r>
    </w:p>
    <w:p w14:paraId="5D73E497" w14:textId="77777777" w:rsidR="00693260" w:rsidRDefault="00693260" w:rsidP="00693260">
      <w:pPr>
        <w:pStyle w:val="StandardWeb"/>
      </w:pPr>
      <w:r>
        <w:t xml:space="preserve">Der Allmächtig Gott wolle </w:t>
      </w:r>
      <w:proofErr w:type="spellStart"/>
      <w:r>
        <w:t>jnen</w:t>
      </w:r>
      <w:proofErr w:type="spellEnd"/>
      <w:r>
        <w:t xml:space="preserve"> solche </w:t>
      </w:r>
      <w:proofErr w:type="spellStart"/>
      <w:r>
        <w:t>grewliche</w:t>
      </w:r>
      <w:proofErr w:type="spellEnd"/>
      <w:r>
        <w:t xml:space="preserve"> </w:t>
      </w:r>
      <w:proofErr w:type="spellStart"/>
      <w:r>
        <w:t>Agötterey</w:t>
      </w:r>
      <w:proofErr w:type="spellEnd"/>
      <w:r>
        <w:t xml:space="preserve"> zu erkennen geben / damit sie </w:t>
      </w:r>
      <w:proofErr w:type="spellStart"/>
      <w:r>
        <w:t>darvon</w:t>
      </w:r>
      <w:proofErr w:type="spellEnd"/>
      <w:r>
        <w:t xml:space="preserve"> </w:t>
      </w:r>
      <w:proofErr w:type="spellStart"/>
      <w:r>
        <w:t>abstehn</w:t>
      </w:r>
      <w:proofErr w:type="spellEnd"/>
      <w:r>
        <w:t xml:space="preserve"> / und rechtschaffne </w:t>
      </w:r>
      <w:proofErr w:type="spellStart"/>
      <w:r>
        <w:t>buß</w:t>
      </w:r>
      <w:proofErr w:type="spellEnd"/>
      <w:r>
        <w:t xml:space="preserve"> thun / </w:t>
      </w:r>
      <w:proofErr w:type="spellStart"/>
      <w:r>
        <w:t>unnd</w:t>
      </w:r>
      <w:proofErr w:type="spellEnd"/>
      <w:r>
        <w:t xml:space="preserve"> mir </w:t>
      </w:r>
      <w:proofErr w:type="spellStart"/>
      <w:r>
        <w:t>hergegen</w:t>
      </w:r>
      <w:proofErr w:type="spellEnd"/>
      <w:r>
        <w:t xml:space="preserve"> / so der Evangelischen leer / in der </w:t>
      </w:r>
      <w:proofErr w:type="spellStart"/>
      <w:r>
        <w:t>Augspurgerischen</w:t>
      </w:r>
      <w:proofErr w:type="spellEnd"/>
      <w:r>
        <w:t xml:space="preserve"> Confession verfasset / </w:t>
      </w:r>
      <w:proofErr w:type="spellStart"/>
      <w:r>
        <w:t>mitt</w:t>
      </w:r>
      <w:proofErr w:type="spellEnd"/>
      <w:r>
        <w:t xml:space="preserve"> </w:t>
      </w:r>
      <w:proofErr w:type="spellStart"/>
      <w:r>
        <w:t>warhait</w:t>
      </w:r>
      <w:proofErr w:type="spellEnd"/>
      <w:r>
        <w:t xml:space="preserve"> </w:t>
      </w:r>
      <w:proofErr w:type="spellStart"/>
      <w:r>
        <w:t>zugethon</w:t>
      </w:r>
      <w:proofErr w:type="spellEnd"/>
      <w:r>
        <w:t xml:space="preserve"> / bey derselbigen in </w:t>
      </w:r>
      <w:proofErr w:type="spellStart"/>
      <w:r>
        <w:t>warem</w:t>
      </w:r>
      <w:proofErr w:type="spellEnd"/>
      <w:r>
        <w:t xml:space="preserve"> glauben nicht </w:t>
      </w:r>
      <w:proofErr w:type="spellStart"/>
      <w:r>
        <w:t>allain</w:t>
      </w:r>
      <w:proofErr w:type="spellEnd"/>
      <w:r>
        <w:t xml:space="preserve"> biß an das end mögen verharren / sonder auch </w:t>
      </w:r>
      <w:proofErr w:type="spellStart"/>
      <w:r>
        <w:t>Got</w:t>
      </w:r>
      <w:proofErr w:type="spellEnd"/>
      <w:r>
        <w:t xml:space="preserve"> loben und </w:t>
      </w:r>
      <w:proofErr w:type="spellStart"/>
      <w:r>
        <w:t>danck</w:t>
      </w:r>
      <w:proofErr w:type="spellEnd"/>
      <w:r>
        <w:t xml:space="preserve"> sagen / der </w:t>
      </w:r>
      <w:proofErr w:type="spellStart"/>
      <w:r>
        <w:t>unns</w:t>
      </w:r>
      <w:proofErr w:type="spellEnd"/>
      <w:r>
        <w:t xml:space="preserve"> </w:t>
      </w:r>
      <w:proofErr w:type="spellStart"/>
      <w:r>
        <w:t>auß</w:t>
      </w:r>
      <w:proofErr w:type="spellEnd"/>
      <w:r>
        <w:t xml:space="preserve"> </w:t>
      </w:r>
      <w:proofErr w:type="spellStart"/>
      <w:r>
        <w:t>sollicher</w:t>
      </w:r>
      <w:proofErr w:type="spellEnd"/>
      <w:r>
        <w:t xml:space="preserve"> </w:t>
      </w:r>
      <w:proofErr w:type="spellStart"/>
      <w:r>
        <w:t>blindthait</w:t>
      </w:r>
      <w:proofErr w:type="spellEnd"/>
      <w:r>
        <w:t xml:space="preserve"> </w:t>
      </w:r>
      <w:proofErr w:type="spellStart"/>
      <w:r>
        <w:t>gnädigklich</w:t>
      </w:r>
      <w:proofErr w:type="spellEnd"/>
      <w:r>
        <w:t xml:space="preserve"> erlöset hat. </w:t>
      </w:r>
    </w:p>
    <w:p w14:paraId="42154F5E" w14:textId="77777777" w:rsidR="00693260" w:rsidRDefault="00693260" w:rsidP="00693260">
      <w:pPr>
        <w:pStyle w:val="StandardWeb"/>
      </w:pPr>
      <w:r>
        <w:t xml:space="preserve">Amen. </w:t>
      </w:r>
    </w:p>
    <w:p w14:paraId="133486BE" w14:textId="197575A2" w:rsidR="0022039F" w:rsidRDefault="00693260" w:rsidP="00693260">
      <w:pPr>
        <w:pStyle w:val="StandardWeb"/>
      </w:pPr>
      <w:proofErr w:type="spellStart"/>
      <w:r>
        <w:t>Getruckt</w:t>
      </w:r>
      <w:proofErr w:type="spellEnd"/>
      <w:r>
        <w:t xml:space="preserve"> zu Laugingen / bey Philipp </w:t>
      </w:r>
      <w:proofErr w:type="spellStart"/>
      <w:r>
        <w:t>Ulhart</w:t>
      </w:r>
      <w:proofErr w:type="spellEnd"/>
      <w:r>
        <w:t xml:space="preserve">. </w:t>
      </w:r>
    </w:p>
    <w:p w14:paraId="6121E044" w14:textId="77777777" w:rsidR="00D5498D" w:rsidRPr="00D5498D" w:rsidRDefault="007166CE" w:rsidP="008E63BE">
      <w:pPr>
        <w:pStyle w:val="berschrift1"/>
      </w:pPr>
      <w:r>
        <w:br w:type="page"/>
      </w:r>
      <w:r w:rsidR="00D5498D" w:rsidRPr="00D5498D">
        <w:t>Quellen:</w:t>
      </w:r>
    </w:p>
    <w:p w14:paraId="6BA588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86774F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FE9F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A47B85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C78311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9FFCB0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51D4B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FEED32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828061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27E88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B5048B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203A6EB" w14:textId="664490B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260"/>
    <w:rsid w:val="00082307"/>
    <w:rsid w:val="000C66E5"/>
    <w:rsid w:val="001F54C4"/>
    <w:rsid w:val="0022039F"/>
    <w:rsid w:val="00272484"/>
    <w:rsid w:val="00297F83"/>
    <w:rsid w:val="002E6D11"/>
    <w:rsid w:val="00381C0C"/>
    <w:rsid w:val="004B7ECE"/>
    <w:rsid w:val="00537F59"/>
    <w:rsid w:val="00693260"/>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0EB2F"/>
  <w15:chartTrackingRefBased/>
  <w15:docId w15:val="{AF2EEECE-C61A-4A2B-8ABE-43AD482C9A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69326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35927034">
      <w:bodyDiv w:val="1"/>
      <w:marLeft w:val="0"/>
      <w:marRight w:val="0"/>
      <w:marTop w:val="0"/>
      <w:marBottom w:val="0"/>
      <w:divBdr>
        <w:top w:val="none" w:sz="0" w:space="0" w:color="auto"/>
        <w:left w:val="none" w:sz="0" w:space="0" w:color="auto"/>
        <w:bottom w:val="none" w:sz="0" w:space="0" w:color="auto"/>
        <w:right w:val="none" w:sz="0" w:space="0" w:color="auto"/>
      </w:divBdr>
    </w:div>
    <w:div w:id="1008604076">
      <w:bodyDiv w:val="1"/>
      <w:marLeft w:val="0"/>
      <w:marRight w:val="0"/>
      <w:marTop w:val="0"/>
      <w:marBottom w:val="0"/>
      <w:divBdr>
        <w:top w:val="none" w:sz="0" w:space="0" w:color="auto"/>
        <w:left w:val="none" w:sz="0" w:space="0" w:color="auto"/>
        <w:bottom w:val="none" w:sz="0" w:space="0" w:color="auto"/>
        <w:right w:val="none" w:sz="0" w:space="0" w:color="auto"/>
      </w:divBdr>
      <w:divsChild>
        <w:div w:id="1913737078">
          <w:marLeft w:val="0"/>
          <w:marRight w:val="0"/>
          <w:marTop w:val="0"/>
          <w:marBottom w:val="0"/>
          <w:divBdr>
            <w:top w:val="none" w:sz="0" w:space="0" w:color="auto"/>
            <w:left w:val="none" w:sz="0" w:space="0" w:color="auto"/>
            <w:bottom w:val="none" w:sz="0" w:space="0" w:color="auto"/>
            <w:right w:val="none" w:sz="0" w:space="0" w:color="auto"/>
          </w:divBdr>
        </w:div>
        <w:div w:id="170023097">
          <w:marLeft w:val="0"/>
          <w:marRight w:val="0"/>
          <w:marTop w:val="0"/>
          <w:marBottom w:val="0"/>
          <w:divBdr>
            <w:top w:val="none" w:sz="0" w:space="0" w:color="auto"/>
            <w:left w:val="none" w:sz="0" w:space="0" w:color="auto"/>
            <w:bottom w:val="none" w:sz="0" w:space="0" w:color="auto"/>
            <w:right w:val="none" w:sz="0" w:space="0" w:color="auto"/>
          </w:divBdr>
        </w:div>
        <w:div w:id="1228759562">
          <w:marLeft w:val="0"/>
          <w:marRight w:val="0"/>
          <w:marTop w:val="0"/>
          <w:marBottom w:val="0"/>
          <w:divBdr>
            <w:top w:val="none" w:sz="0" w:space="0" w:color="auto"/>
            <w:left w:val="none" w:sz="0" w:space="0" w:color="auto"/>
            <w:bottom w:val="none" w:sz="0" w:space="0" w:color="auto"/>
            <w:right w:val="none" w:sz="0" w:space="0" w:color="auto"/>
          </w:divBdr>
        </w:div>
        <w:div w:id="134409399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webmaster@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aubensstimme.de/" TargetMode="External"/><Relationship Id="rId5" Type="http://schemas.openxmlformats.org/officeDocument/2006/relationships/hyperlink" Target="https://glaubensstimme.de/doku.php?id=autoren:x:xenus:xenus_bilder_anrufen" TargetMode="External"/><Relationship Id="rId4" Type="http://schemas.openxmlformats.org/officeDocument/2006/relationships/image" Target="media/image1.jpg"/><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Pages>
  <Words>2654</Words>
  <Characters>16725</Characters>
  <Application>Microsoft Office Word</Application>
  <DocSecurity>0</DocSecurity>
  <Lines>139</Lines>
  <Paragraphs>38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19341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2020-10-17T12:29:00Z</dcterms:created>
  <dcterms:modified xsi:type="dcterms:W3CDTF">2020-10-31T21:26:00Z</dcterms:modified>
  <dc:title>Ob die Papisten die Bilder anruffen</dc:title>
  <dc:creator>Xenus, Georg</dc:creator>
  <cp:keywords>Bilderdienst</cp:keywords>
  <dc:language>de</dc:language>
</cp:coreProperties>
</file>